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89903" w14:textId="0AF2A46B" w:rsidR="003B5EFE" w:rsidRPr="003B5EFE" w:rsidRDefault="003B5EFE" w:rsidP="003B5EFE">
      <w:pPr>
        <w:spacing w:line="360" w:lineRule="auto"/>
        <w:rPr>
          <w:rFonts w:ascii="黑体" w:eastAsia="黑体"/>
          <w:sz w:val="36"/>
          <w:szCs w:val="36"/>
        </w:rPr>
      </w:pPr>
      <w:r w:rsidRPr="003B5EFE">
        <w:rPr>
          <w:rFonts w:ascii="黑体" w:eastAsia="黑体" w:hint="eastAsia"/>
          <w:sz w:val="36"/>
          <w:szCs w:val="36"/>
        </w:rPr>
        <w:t>3-</w:t>
      </w:r>
      <w:r w:rsidR="00190C8C">
        <w:rPr>
          <w:rFonts w:ascii="黑体" w:eastAsia="黑体"/>
          <w:sz w:val="36"/>
          <w:szCs w:val="36"/>
        </w:rPr>
        <w:t>3</w:t>
      </w:r>
    </w:p>
    <w:p w14:paraId="2A4C3D54" w14:textId="77777777" w:rsidR="003B5EFE" w:rsidRDefault="003B5EFE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</w:p>
    <w:p w14:paraId="5E86968B" w14:textId="3342F20A" w:rsidR="0076346D" w:rsidRDefault="0076346D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安徽省级教学名师候选人推荐表</w:t>
      </w:r>
    </w:p>
    <w:p w14:paraId="6C4A4D4D" w14:textId="77777777" w:rsidR="0076346D" w:rsidRDefault="0076346D" w:rsidP="0076346D">
      <w:pPr>
        <w:spacing w:line="360" w:lineRule="auto"/>
        <w:jc w:val="center"/>
        <w:rPr>
          <w:rFonts w:ascii="黑体" w:eastAsia="黑体"/>
          <w:b/>
          <w:bCs/>
          <w:sz w:val="52"/>
          <w:szCs w:val="52"/>
        </w:rPr>
      </w:pPr>
      <w:r>
        <w:rPr>
          <w:rFonts w:ascii="黑体" w:eastAsia="黑体" w:hint="eastAsia"/>
          <w:b/>
          <w:bCs/>
          <w:sz w:val="52"/>
          <w:szCs w:val="52"/>
        </w:rPr>
        <w:t>（高职）</w:t>
      </w:r>
    </w:p>
    <w:p w14:paraId="79847802" w14:textId="77777777" w:rsidR="0076346D" w:rsidRDefault="0076346D" w:rsidP="0076346D">
      <w:pPr>
        <w:spacing w:line="360" w:lineRule="auto"/>
        <w:rPr>
          <w:rFonts w:ascii="方正仿宋_GBK" w:eastAsia="方正仿宋_GBK"/>
          <w:b/>
          <w:bCs/>
          <w:sz w:val="52"/>
          <w:szCs w:val="52"/>
        </w:rPr>
      </w:pPr>
    </w:p>
    <w:p w14:paraId="69FCDA70" w14:textId="77777777" w:rsidR="0076346D" w:rsidRDefault="0076346D" w:rsidP="0076346D">
      <w:pPr>
        <w:spacing w:line="360" w:lineRule="auto"/>
        <w:rPr>
          <w:rFonts w:ascii="方正仿宋_GBK" w:eastAsia="方正仿宋_GBK"/>
          <w:b/>
          <w:bCs/>
          <w:sz w:val="52"/>
          <w:szCs w:val="5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60"/>
        <w:gridCol w:w="570"/>
        <w:gridCol w:w="3879"/>
      </w:tblGrid>
      <w:tr w:rsidR="0076346D" w14:paraId="2FFD7F8C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454E251" w14:textId="77777777" w:rsidR="0076346D" w:rsidRDefault="0076346D" w:rsidP="005F2E66">
            <w:pPr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候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选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  </w:t>
            </w:r>
            <w:r>
              <w:rPr>
                <w:rFonts w:eastAsia="仿宋_GB2312" w:hint="eastAsia"/>
                <w:b/>
                <w:bCs/>
                <w:sz w:val="32"/>
              </w:rPr>
              <w:t>人</w:t>
            </w:r>
          </w:p>
        </w:tc>
        <w:tc>
          <w:tcPr>
            <w:tcW w:w="570" w:type="dxa"/>
            <w:vAlign w:val="center"/>
          </w:tcPr>
          <w:p w14:paraId="677AF8EB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73AC31C0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583F8F54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2B12EDCF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讲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课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程</w:t>
            </w:r>
          </w:p>
        </w:tc>
        <w:tc>
          <w:tcPr>
            <w:tcW w:w="570" w:type="dxa"/>
            <w:vAlign w:val="center"/>
          </w:tcPr>
          <w:p w14:paraId="1039F0C6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9D695DA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D59923E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196A8021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学校名称（盖章）</w:t>
            </w:r>
          </w:p>
        </w:tc>
        <w:tc>
          <w:tcPr>
            <w:tcW w:w="570" w:type="dxa"/>
            <w:vAlign w:val="center"/>
          </w:tcPr>
          <w:p w14:paraId="25C23A12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273A9457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1C56CB58" w14:textId="77777777" w:rsidTr="005F2E66">
        <w:trPr>
          <w:trHeight w:hRule="exact" w:val="1010"/>
          <w:jc w:val="center"/>
        </w:trPr>
        <w:tc>
          <w:tcPr>
            <w:tcW w:w="3060" w:type="dxa"/>
            <w:vAlign w:val="center"/>
          </w:tcPr>
          <w:p w14:paraId="404C16AF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主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管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420F2053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5957E771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  <w:tr w:rsidR="0076346D" w14:paraId="0EA53A56" w14:textId="77777777" w:rsidTr="005F2E66">
        <w:trPr>
          <w:trHeight w:hRule="exact" w:val="851"/>
          <w:jc w:val="center"/>
        </w:trPr>
        <w:tc>
          <w:tcPr>
            <w:tcW w:w="3060" w:type="dxa"/>
            <w:vAlign w:val="center"/>
          </w:tcPr>
          <w:p w14:paraId="48C3BB05" w14:textId="77777777" w:rsidR="0076346D" w:rsidRDefault="0076346D" w:rsidP="005F2E66">
            <w:pPr>
              <w:rPr>
                <w:rFonts w:eastAsia="仿宋_GB2312"/>
                <w:b/>
                <w:bCs/>
                <w:sz w:val="32"/>
              </w:rPr>
            </w:pPr>
            <w:r>
              <w:rPr>
                <w:rFonts w:eastAsia="仿宋_GB2312" w:hint="eastAsia"/>
                <w:b/>
                <w:bCs/>
                <w:sz w:val="32"/>
              </w:rPr>
              <w:t>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荐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部</w:t>
            </w:r>
            <w:r>
              <w:rPr>
                <w:rFonts w:eastAsia="仿宋_GB2312" w:hint="eastAsia"/>
                <w:b/>
                <w:bCs/>
                <w:sz w:val="32"/>
              </w:rPr>
              <w:t xml:space="preserve">  </w:t>
            </w:r>
            <w:r>
              <w:rPr>
                <w:rFonts w:eastAsia="仿宋_GB2312" w:hint="eastAsia"/>
                <w:b/>
                <w:bCs/>
                <w:sz w:val="32"/>
              </w:rPr>
              <w:t>门</w:t>
            </w:r>
          </w:p>
        </w:tc>
        <w:tc>
          <w:tcPr>
            <w:tcW w:w="570" w:type="dxa"/>
            <w:vAlign w:val="center"/>
          </w:tcPr>
          <w:p w14:paraId="17EA96AB" w14:textId="77777777" w:rsidR="0076346D" w:rsidRDefault="0076346D" w:rsidP="005F2E66">
            <w:pPr>
              <w:jc w:val="center"/>
              <w:rPr>
                <w:rFonts w:ascii="方正仿宋_GBK" w:eastAsia="方正仿宋_GBK" w:hAnsi="宋体"/>
                <w:b/>
                <w:bCs/>
                <w:sz w:val="36"/>
                <w:szCs w:val="36"/>
              </w:rPr>
            </w:pPr>
          </w:p>
        </w:tc>
        <w:tc>
          <w:tcPr>
            <w:tcW w:w="3879" w:type="dxa"/>
            <w:vAlign w:val="center"/>
          </w:tcPr>
          <w:p w14:paraId="1DA2EE86" w14:textId="77777777" w:rsidR="0076346D" w:rsidRDefault="0076346D" w:rsidP="005F2E66">
            <w:pPr>
              <w:rPr>
                <w:rFonts w:ascii="方正仿宋_GBK" w:eastAsia="方正仿宋_GBK" w:hAnsi="宋体"/>
                <w:sz w:val="36"/>
                <w:szCs w:val="36"/>
                <w:u w:val="single"/>
              </w:rPr>
            </w:pPr>
            <w:r>
              <w:rPr>
                <w:rFonts w:ascii="方正仿宋_GBK" w:eastAsia="方正仿宋_GBK" w:hAnsi="宋体" w:hint="eastAsia"/>
                <w:sz w:val="36"/>
                <w:szCs w:val="36"/>
                <w:u w:val="single"/>
              </w:rPr>
              <w:t xml:space="preserve">                    </w:t>
            </w:r>
          </w:p>
        </w:tc>
      </w:tr>
    </w:tbl>
    <w:p w14:paraId="73BBBCCC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0446C9DC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2ABAB831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5838FD47" w14:textId="77777777" w:rsidR="0076346D" w:rsidRDefault="0076346D" w:rsidP="0076346D">
      <w:pPr>
        <w:ind w:firstLine="555"/>
        <w:jc w:val="center"/>
        <w:rPr>
          <w:rFonts w:ascii="方正仿宋_GBK" w:eastAsia="方正仿宋_GBK" w:hAnsi="宋体"/>
          <w:b/>
          <w:bCs/>
          <w:sz w:val="32"/>
          <w:szCs w:val="32"/>
        </w:rPr>
      </w:pPr>
    </w:p>
    <w:p w14:paraId="1D595F97" w14:textId="77777777" w:rsidR="0076346D" w:rsidRDefault="0076346D" w:rsidP="0076346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安徽省教育厅 制</w:t>
      </w:r>
    </w:p>
    <w:p w14:paraId="08B4F2AF" w14:textId="3CB95E1B" w:rsidR="0076346D" w:rsidRDefault="0076346D" w:rsidP="0076346D">
      <w:pPr>
        <w:spacing w:line="288" w:lineRule="auto"/>
        <w:jc w:val="center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202</w:t>
      </w:r>
      <w:r w:rsidR="00190C8C">
        <w:rPr>
          <w:rFonts w:ascii="黑体" w:eastAsia="黑体" w:hAnsi="黑体"/>
          <w:color w:val="000000"/>
          <w:sz w:val="32"/>
          <w:szCs w:val="32"/>
        </w:rPr>
        <w:t>2</w:t>
      </w:r>
      <w:r>
        <w:rPr>
          <w:rFonts w:ascii="黑体" w:eastAsia="黑体" w:hAnsi="黑体" w:hint="eastAsia"/>
          <w:color w:val="000000"/>
          <w:sz w:val="32"/>
          <w:szCs w:val="32"/>
        </w:rPr>
        <w:t>年</w:t>
      </w:r>
      <w:r w:rsidR="00190C8C">
        <w:rPr>
          <w:rFonts w:ascii="黑体" w:eastAsia="黑体" w:hAnsi="黑体"/>
          <w:color w:val="000000"/>
          <w:sz w:val="32"/>
          <w:szCs w:val="32"/>
        </w:rPr>
        <w:t>10</w:t>
      </w:r>
      <w:r>
        <w:rPr>
          <w:rFonts w:ascii="黑体" w:eastAsia="黑体" w:hAnsi="黑体" w:hint="eastAsia"/>
          <w:color w:val="000000"/>
          <w:sz w:val="32"/>
          <w:szCs w:val="32"/>
        </w:rPr>
        <w:t>月</w:t>
      </w:r>
    </w:p>
    <w:p w14:paraId="20CEDA59" w14:textId="77777777" w:rsidR="0076346D" w:rsidRDefault="0076346D" w:rsidP="0076346D">
      <w:pPr>
        <w:spacing w:line="460" w:lineRule="exact"/>
        <w:jc w:val="center"/>
        <w:rPr>
          <w:rFonts w:ascii="宋体" w:hAnsi="宋体"/>
          <w:b/>
          <w:bCs/>
          <w:color w:val="000000"/>
          <w:sz w:val="44"/>
        </w:rPr>
        <w:sectPr w:rsidR="0076346D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14:paraId="3A9B59B4" w14:textId="77777777" w:rsidR="0076346D" w:rsidRDefault="0076346D" w:rsidP="0076346D">
      <w:pPr>
        <w:ind w:firstLine="555"/>
        <w:jc w:val="center"/>
        <w:rPr>
          <w:rFonts w:eastAsia="仿宋_GB2312"/>
          <w:b/>
          <w:bCs/>
          <w:sz w:val="28"/>
          <w:szCs w:val="28"/>
        </w:rPr>
      </w:pPr>
    </w:p>
    <w:p w14:paraId="74CD3244" w14:textId="77777777" w:rsidR="0076346D" w:rsidRDefault="0076346D" w:rsidP="0076346D">
      <w:pPr>
        <w:jc w:val="center"/>
        <w:rPr>
          <w:rFonts w:ascii="黑体" w:eastAsia="黑体" w:hAnsi="宋体"/>
          <w:bCs/>
          <w:sz w:val="36"/>
          <w:szCs w:val="36"/>
        </w:rPr>
      </w:pPr>
      <w:r>
        <w:rPr>
          <w:rFonts w:ascii="黑体" w:eastAsia="黑体" w:hAnsi="宋体" w:hint="eastAsia"/>
          <w:bCs/>
          <w:sz w:val="36"/>
          <w:szCs w:val="36"/>
        </w:rPr>
        <w:t>填  表  说  明</w:t>
      </w:r>
    </w:p>
    <w:p w14:paraId="7F0E5FC6" w14:textId="77777777" w:rsidR="0076346D" w:rsidRDefault="0076346D" w:rsidP="0076346D">
      <w:pPr>
        <w:ind w:firstLine="555"/>
        <w:jc w:val="center"/>
        <w:rPr>
          <w:rFonts w:ascii="黑体" w:eastAsia="黑体" w:hAnsi="宋体"/>
          <w:bCs/>
          <w:sz w:val="30"/>
          <w:szCs w:val="30"/>
        </w:rPr>
      </w:pPr>
    </w:p>
    <w:p w14:paraId="657D1F8C" w14:textId="77777777" w:rsidR="0076346D" w:rsidRDefault="0076346D" w:rsidP="0076346D">
      <w:pPr>
        <w:spacing w:line="360" w:lineRule="auto"/>
        <w:ind w:left="450" w:rightChars="10" w:right="21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1. 申请人填写的内容必须真实、可靠，所在学校负责审核。</w:t>
      </w:r>
    </w:p>
    <w:p w14:paraId="0C301800" w14:textId="2CBBAAF2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2. 教学论文及著作一栏中，所填论文或著作须已在正式刊物上刊出或正式出版，截止时间是2021年9月3</w:t>
      </w:r>
      <w:r w:rsidR="00A56285">
        <w:rPr>
          <w:rFonts w:ascii="方正仿宋_GBK" w:eastAsia="方正仿宋_GBK"/>
          <w:bCs/>
          <w:sz w:val="30"/>
          <w:szCs w:val="30"/>
        </w:rPr>
        <w:t>0</w:t>
      </w:r>
      <w:r>
        <w:rPr>
          <w:rFonts w:ascii="方正仿宋_GBK" w:eastAsia="方正仿宋_GBK" w:hint="eastAsia"/>
          <w:bCs/>
          <w:sz w:val="30"/>
          <w:szCs w:val="30"/>
        </w:rPr>
        <w:t>日。</w:t>
      </w:r>
    </w:p>
    <w:p w14:paraId="2C157F2F" w14:textId="77777777" w:rsidR="0076346D" w:rsidRDefault="0076346D" w:rsidP="0076346D">
      <w:pPr>
        <w:spacing w:line="360" w:lineRule="auto"/>
        <w:ind w:left="450" w:hangingChars="150" w:hanging="450"/>
        <w:jc w:val="left"/>
        <w:rPr>
          <w:rFonts w:ascii="方正仿宋_GBK" w:eastAsia="方正仿宋_GBK"/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3. 教学手段是指现代信息技术，应用情况是指是否经常使用及熟练程度。</w:t>
      </w:r>
    </w:p>
    <w:p w14:paraId="4FBCF6FB" w14:textId="77777777" w:rsidR="0076346D" w:rsidRDefault="0076346D" w:rsidP="0076346D">
      <w:pPr>
        <w:spacing w:line="360" w:lineRule="auto"/>
        <w:jc w:val="left"/>
        <w:rPr>
          <w:bCs/>
          <w:sz w:val="30"/>
          <w:szCs w:val="30"/>
        </w:rPr>
      </w:pPr>
      <w:r>
        <w:rPr>
          <w:rFonts w:ascii="方正仿宋_GBK" w:eastAsia="方正仿宋_GBK" w:hint="eastAsia"/>
          <w:bCs/>
          <w:sz w:val="30"/>
          <w:szCs w:val="30"/>
        </w:rPr>
        <w:t>4. 如表格篇幅不够，可另附纸</w:t>
      </w:r>
      <w:r>
        <w:rPr>
          <w:bCs/>
          <w:sz w:val="30"/>
          <w:szCs w:val="30"/>
        </w:rPr>
        <w:t>。</w:t>
      </w:r>
    </w:p>
    <w:p w14:paraId="1F5BCAE9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eastAsia="仿宋_GB2312"/>
          <w:b/>
          <w:bCs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一、候选人基本情况</w:t>
      </w:r>
    </w:p>
    <w:p w14:paraId="1F840A50" w14:textId="77777777" w:rsidR="0076346D" w:rsidRDefault="0076346D" w:rsidP="0076346D">
      <w:pPr>
        <w:spacing w:line="360" w:lineRule="auto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Cs/>
          <w:sz w:val="24"/>
        </w:rPr>
        <w:t>学校：</w:t>
      </w:r>
      <w:r>
        <w:rPr>
          <w:rFonts w:ascii="宋体" w:hAnsi="宋体" w:hint="eastAsia"/>
          <w:bCs/>
          <w:sz w:val="24"/>
        </w:rPr>
        <w:t xml:space="preserve">                                                </w:t>
      </w:r>
      <w:r>
        <w:rPr>
          <w:rFonts w:ascii="宋体" w:hAnsi="宋体" w:hint="eastAsia"/>
          <w:bCs/>
          <w:sz w:val="24"/>
        </w:rPr>
        <w:t>院（系）：</w:t>
      </w:r>
      <w:r>
        <w:rPr>
          <w:rFonts w:ascii="宋体" w:hAnsi="宋体" w:hint="eastAsia"/>
          <w:bCs/>
          <w:sz w:val="24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1"/>
        <w:gridCol w:w="209"/>
        <w:gridCol w:w="1110"/>
        <w:gridCol w:w="856"/>
        <w:gridCol w:w="372"/>
        <w:gridCol w:w="1310"/>
        <w:gridCol w:w="372"/>
        <w:gridCol w:w="876"/>
        <w:gridCol w:w="434"/>
        <w:gridCol w:w="988"/>
        <w:gridCol w:w="525"/>
      </w:tblGrid>
      <w:tr w:rsidR="0076346D" w14:paraId="12A75E3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278C655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姓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名</w:t>
            </w:r>
          </w:p>
        </w:tc>
        <w:tc>
          <w:tcPr>
            <w:tcW w:w="2175" w:type="dxa"/>
            <w:gridSpan w:val="3"/>
            <w:vAlign w:val="center"/>
          </w:tcPr>
          <w:p w14:paraId="5018C95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61F10FC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出生年月</w:t>
            </w:r>
          </w:p>
        </w:tc>
        <w:tc>
          <w:tcPr>
            <w:tcW w:w="1682" w:type="dxa"/>
            <w:gridSpan w:val="3"/>
            <w:vAlign w:val="center"/>
          </w:tcPr>
          <w:p w14:paraId="77F74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0C60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性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别</w:t>
            </w:r>
          </w:p>
        </w:tc>
        <w:tc>
          <w:tcPr>
            <w:tcW w:w="525" w:type="dxa"/>
            <w:vAlign w:val="center"/>
          </w:tcPr>
          <w:p w14:paraId="26F1506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F155A3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9D6E83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政治面貌</w:t>
            </w:r>
          </w:p>
        </w:tc>
        <w:tc>
          <w:tcPr>
            <w:tcW w:w="2175" w:type="dxa"/>
            <w:gridSpan w:val="3"/>
            <w:vAlign w:val="center"/>
          </w:tcPr>
          <w:p w14:paraId="04970CE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31D5BC2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民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族</w:t>
            </w:r>
          </w:p>
        </w:tc>
        <w:tc>
          <w:tcPr>
            <w:tcW w:w="3195" w:type="dxa"/>
            <w:gridSpan w:val="5"/>
            <w:vAlign w:val="center"/>
          </w:tcPr>
          <w:p w14:paraId="6F9EEDC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F5A042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3133B9B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最后学历（学位）</w:t>
            </w:r>
          </w:p>
        </w:tc>
        <w:tc>
          <w:tcPr>
            <w:tcW w:w="1319" w:type="dxa"/>
            <w:gridSpan w:val="2"/>
            <w:vAlign w:val="center"/>
          </w:tcPr>
          <w:p w14:paraId="286970D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14:paraId="701B82A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授予单位</w:t>
            </w:r>
          </w:p>
        </w:tc>
        <w:tc>
          <w:tcPr>
            <w:tcW w:w="1682" w:type="dxa"/>
            <w:gridSpan w:val="2"/>
            <w:vAlign w:val="center"/>
          </w:tcPr>
          <w:p w14:paraId="6A7065F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876" w:type="dxa"/>
            <w:vAlign w:val="center"/>
          </w:tcPr>
          <w:p w14:paraId="75045C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授予时间</w:t>
            </w:r>
          </w:p>
        </w:tc>
        <w:tc>
          <w:tcPr>
            <w:tcW w:w="1947" w:type="dxa"/>
            <w:gridSpan w:val="3"/>
            <w:vAlign w:val="center"/>
          </w:tcPr>
          <w:p w14:paraId="43699E9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4BC380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7B11CD8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参加工作时间</w:t>
            </w:r>
          </w:p>
        </w:tc>
        <w:tc>
          <w:tcPr>
            <w:tcW w:w="2547" w:type="dxa"/>
            <w:gridSpan w:val="4"/>
            <w:vAlign w:val="center"/>
          </w:tcPr>
          <w:p w14:paraId="7507A8A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1DE40C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高校教龄</w:t>
            </w:r>
          </w:p>
        </w:tc>
        <w:tc>
          <w:tcPr>
            <w:tcW w:w="2823" w:type="dxa"/>
            <w:gridSpan w:val="4"/>
            <w:vAlign w:val="center"/>
          </w:tcPr>
          <w:p w14:paraId="0667BCA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01AD5A4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3BDCE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专业技术职务</w:t>
            </w:r>
          </w:p>
        </w:tc>
        <w:tc>
          <w:tcPr>
            <w:tcW w:w="2547" w:type="dxa"/>
            <w:gridSpan w:val="4"/>
            <w:vAlign w:val="center"/>
          </w:tcPr>
          <w:p w14:paraId="33B6C7B6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06186484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行政职务</w:t>
            </w:r>
          </w:p>
        </w:tc>
        <w:tc>
          <w:tcPr>
            <w:tcW w:w="2823" w:type="dxa"/>
            <w:gridSpan w:val="4"/>
            <w:vAlign w:val="center"/>
          </w:tcPr>
          <w:p w14:paraId="70D4D5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9CF4E7C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1082C90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固定电话</w:t>
            </w:r>
          </w:p>
        </w:tc>
        <w:tc>
          <w:tcPr>
            <w:tcW w:w="2547" w:type="dxa"/>
            <w:gridSpan w:val="4"/>
            <w:vAlign w:val="center"/>
          </w:tcPr>
          <w:p w14:paraId="0466B9DC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73F4D5C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手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机</w:t>
            </w:r>
          </w:p>
        </w:tc>
        <w:tc>
          <w:tcPr>
            <w:tcW w:w="2823" w:type="dxa"/>
            <w:gridSpan w:val="4"/>
            <w:vAlign w:val="center"/>
          </w:tcPr>
          <w:p w14:paraId="12B94D18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49424B1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102D0C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传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Cs/>
                <w:sz w:val="24"/>
              </w:rPr>
              <w:t>真</w:t>
            </w:r>
          </w:p>
        </w:tc>
        <w:tc>
          <w:tcPr>
            <w:tcW w:w="2547" w:type="dxa"/>
            <w:gridSpan w:val="4"/>
            <w:vAlign w:val="center"/>
          </w:tcPr>
          <w:p w14:paraId="74111592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82" w:type="dxa"/>
            <w:gridSpan w:val="2"/>
            <w:vAlign w:val="center"/>
          </w:tcPr>
          <w:p w14:paraId="4E757EB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电子信箱</w:t>
            </w:r>
          </w:p>
        </w:tc>
        <w:tc>
          <w:tcPr>
            <w:tcW w:w="2823" w:type="dxa"/>
            <w:gridSpan w:val="4"/>
            <w:vAlign w:val="center"/>
          </w:tcPr>
          <w:p w14:paraId="0C8B3C47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28C7CD" w14:textId="77777777" w:rsidTr="005F2E66">
        <w:trPr>
          <w:trHeight w:val="680"/>
        </w:trPr>
        <w:tc>
          <w:tcPr>
            <w:tcW w:w="2291" w:type="dxa"/>
            <w:vAlign w:val="center"/>
          </w:tcPr>
          <w:p w14:paraId="52507D4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联系地址、邮编</w:t>
            </w:r>
          </w:p>
        </w:tc>
        <w:tc>
          <w:tcPr>
            <w:tcW w:w="7052" w:type="dxa"/>
            <w:gridSpan w:val="10"/>
            <w:vAlign w:val="center"/>
          </w:tcPr>
          <w:p w14:paraId="74E30AF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5EF82CF" w14:textId="77777777" w:rsidTr="005F2E66">
        <w:trPr>
          <w:trHeight w:val="2569"/>
        </w:trPr>
        <w:tc>
          <w:tcPr>
            <w:tcW w:w="2291" w:type="dxa"/>
            <w:vAlign w:val="center"/>
          </w:tcPr>
          <w:p w14:paraId="4885D9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何时何地</w:t>
            </w:r>
          </w:p>
          <w:p w14:paraId="51E71EF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受何奖励</w:t>
            </w:r>
          </w:p>
        </w:tc>
        <w:tc>
          <w:tcPr>
            <w:tcW w:w="7052" w:type="dxa"/>
            <w:gridSpan w:val="10"/>
            <w:vAlign w:val="center"/>
          </w:tcPr>
          <w:p w14:paraId="2A9C36D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2BC9C68" w14:textId="77777777" w:rsidTr="005F2E66">
        <w:trPr>
          <w:trHeight w:val="762"/>
        </w:trPr>
        <w:tc>
          <w:tcPr>
            <w:tcW w:w="2291" w:type="dxa"/>
            <w:vAlign w:val="center"/>
          </w:tcPr>
          <w:p w14:paraId="107A105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学生评价情况</w:t>
            </w:r>
          </w:p>
        </w:tc>
        <w:tc>
          <w:tcPr>
            <w:tcW w:w="7052" w:type="dxa"/>
            <w:gridSpan w:val="10"/>
            <w:vAlign w:val="center"/>
          </w:tcPr>
          <w:p w14:paraId="35D1F54F" w14:textId="77777777" w:rsidR="0076346D" w:rsidRDefault="0076346D" w:rsidP="005F2E66">
            <w:pPr>
              <w:spacing w:line="36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9742F0F" w14:textId="77777777" w:rsidTr="005F2E66">
        <w:trPr>
          <w:cantSplit/>
          <w:trHeight w:val="495"/>
        </w:trPr>
        <w:tc>
          <w:tcPr>
            <w:tcW w:w="9343" w:type="dxa"/>
            <w:gridSpan w:val="11"/>
            <w:vAlign w:val="center"/>
          </w:tcPr>
          <w:p w14:paraId="28C93147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主要学习、工作简历</w:t>
            </w:r>
          </w:p>
        </w:tc>
      </w:tr>
      <w:tr w:rsidR="0076346D" w14:paraId="3056D32B" w14:textId="77777777" w:rsidTr="005F2E66">
        <w:trPr>
          <w:cantSplit/>
          <w:trHeight w:val="770"/>
        </w:trPr>
        <w:tc>
          <w:tcPr>
            <w:tcW w:w="2500" w:type="dxa"/>
            <w:gridSpan w:val="2"/>
            <w:vAlign w:val="center"/>
          </w:tcPr>
          <w:p w14:paraId="093E2A1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3648" w:type="dxa"/>
            <w:gridSpan w:val="4"/>
            <w:vAlign w:val="center"/>
          </w:tcPr>
          <w:p w14:paraId="30E288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学习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工作单位</w:t>
            </w:r>
          </w:p>
        </w:tc>
        <w:tc>
          <w:tcPr>
            <w:tcW w:w="3195" w:type="dxa"/>
            <w:gridSpan w:val="5"/>
            <w:vAlign w:val="center"/>
          </w:tcPr>
          <w:p w14:paraId="7D93F625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所学专业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所从事学科领域和担任的行政职务</w:t>
            </w:r>
          </w:p>
        </w:tc>
      </w:tr>
      <w:tr w:rsidR="0076346D" w14:paraId="4D3A5EE9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0DEFD77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452A991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E4020E3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D664ED8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5357DE3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6CF3FDED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67615E2A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C1B9D81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78EB8949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7EFEA708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0A5AE54E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E9A1350" w14:textId="77777777" w:rsidTr="005F2E66">
        <w:trPr>
          <w:cantSplit/>
          <w:trHeight w:val="454"/>
        </w:trPr>
        <w:tc>
          <w:tcPr>
            <w:tcW w:w="2500" w:type="dxa"/>
            <w:gridSpan w:val="2"/>
            <w:vAlign w:val="center"/>
          </w:tcPr>
          <w:p w14:paraId="2A76323C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648" w:type="dxa"/>
            <w:gridSpan w:val="4"/>
            <w:vAlign w:val="center"/>
          </w:tcPr>
          <w:p w14:paraId="1371EF82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95" w:type="dxa"/>
            <w:gridSpan w:val="5"/>
            <w:vAlign w:val="center"/>
          </w:tcPr>
          <w:p w14:paraId="14FDFB30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27E3CAB7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</w:rPr>
        <w:br w:type="page"/>
      </w:r>
      <w:r>
        <w:rPr>
          <w:rFonts w:ascii="宋体" w:hAnsi="宋体"/>
          <w:b/>
          <w:bCs/>
          <w:sz w:val="32"/>
          <w:szCs w:val="32"/>
        </w:rPr>
        <w:lastRenderedPageBreak/>
        <w:t>二、</w:t>
      </w:r>
      <w:r>
        <w:rPr>
          <w:rFonts w:ascii="宋体" w:hAnsi="宋体" w:hint="eastAsia"/>
          <w:b/>
          <w:bCs/>
          <w:sz w:val="32"/>
          <w:szCs w:val="32"/>
        </w:rPr>
        <w:t>候选人教学工作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 w14:paraId="68E4A29F" w14:textId="77777777" w:rsidR="0076346D" w:rsidRDefault="0076346D" w:rsidP="0076346D">
      <w:pPr>
        <w:spacing w:line="300" w:lineRule="auto"/>
        <w:rPr>
          <w:rFonts w:ascii="宋体" w:hAnsi="宋体"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1. </w:t>
      </w:r>
      <w:r>
        <w:rPr>
          <w:rFonts w:ascii="宋体" w:hAnsi="宋体" w:hint="eastAsia"/>
          <w:b/>
          <w:bCs/>
          <w:sz w:val="28"/>
        </w:rPr>
        <w:t>主讲课程情况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0"/>
        <w:gridCol w:w="844"/>
        <w:gridCol w:w="1258"/>
        <w:gridCol w:w="533"/>
        <w:gridCol w:w="1220"/>
        <w:gridCol w:w="1727"/>
        <w:gridCol w:w="376"/>
        <w:gridCol w:w="1355"/>
      </w:tblGrid>
      <w:tr w:rsidR="0076346D" w14:paraId="06FBF3FB" w14:textId="77777777" w:rsidTr="005F2E66">
        <w:trPr>
          <w:trHeight w:val="680"/>
        </w:trPr>
        <w:tc>
          <w:tcPr>
            <w:tcW w:w="2030" w:type="dxa"/>
            <w:vAlign w:val="center"/>
          </w:tcPr>
          <w:p w14:paraId="263FAD4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 w14:paraId="73E7CF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 w14:paraId="1F12C5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 w14:paraId="2E3AC79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  <w:tc>
          <w:tcPr>
            <w:tcW w:w="1355" w:type="dxa"/>
            <w:vAlign w:val="center"/>
          </w:tcPr>
          <w:p w14:paraId="2008240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</w:p>
          <w:p w14:paraId="735B0C8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总人数</w:t>
            </w:r>
          </w:p>
        </w:tc>
      </w:tr>
      <w:tr w:rsidR="0076346D" w14:paraId="3B7C6CE9" w14:textId="77777777" w:rsidTr="005F2E66">
        <w:trPr>
          <w:trHeight w:val="680"/>
        </w:trPr>
        <w:tc>
          <w:tcPr>
            <w:tcW w:w="2030" w:type="dxa"/>
          </w:tcPr>
          <w:p w14:paraId="0ACB97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F7A80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9A3BE0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79BCF91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61ACC13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42CF34A9" w14:textId="77777777" w:rsidTr="005F2E66">
        <w:trPr>
          <w:trHeight w:val="680"/>
        </w:trPr>
        <w:tc>
          <w:tcPr>
            <w:tcW w:w="2030" w:type="dxa"/>
          </w:tcPr>
          <w:p w14:paraId="2F6B070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37F87B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52A576B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30C85FA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120AC90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87A9BBE" w14:textId="77777777" w:rsidTr="005F2E66">
        <w:trPr>
          <w:trHeight w:val="680"/>
        </w:trPr>
        <w:tc>
          <w:tcPr>
            <w:tcW w:w="2030" w:type="dxa"/>
          </w:tcPr>
          <w:p w14:paraId="222421C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F313FE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7F6CCAD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BADAE9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210F71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4F32510" w14:textId="77777777" w:rsidTr="005F2E66">
        <w:trPr>
          <w:trHeight w:val="680"/>
        </w:trPr>
        <w:tc>
          <w:tcPr>
            <w:tcW w:w="2030" w:type="dxa"/>
          </w:tcPr>
          <w:p w14:paraId="42B5C32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 w14:paraId="520BB38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 w14:paraId="25F373D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 w14:paraId="07B026F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355" w:type="dxa"/>
          </w:tcPr>
          <w:p w14:paraId="0BD2E6F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62799164" w14:textId="77777777" w:rsidTr="005F2E66">
        <w:trPr>
          <w:trHeight w:val="680"/>
        </w:trPr>
        <w:tc>
          <w:tcPr>
            <w:tcW w:w="9343" w:type="dxa"/>
            <w:gridSpan w:val="8"/>
            <w:vAlign w:val="center"/>
          </w:tcPr>
          <w:p w14:paraId="6EE1AB6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选用教材或主要参考书情况</w:t>
            </w:r>
          </w:p>
        </w:tc>
      </w:tr>
      <w:tr w:rsidR="0076346D" w14:paraId="6F084185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6CCB96A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 w14:paraId="595F38A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作者</w:t>
            </w:r>
          </w:p>
        </w:tc>
        <w:tc>
          <w:tcPr>
            <w:tcW w:w="2947" w:type="dxa"/>
            <w:gridSpan w:val="2"/>
            <w:vAlign w:val="center"/>
          </w:tcPr>
          <w:p w14:paraId="350DD45C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 w14:paraId="6E9897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出版时间</w:t>
            </w:r>
          </w:p>
        </w:tc>
      </w:tr>
      <w:tr w:rsidR="0076346D" w14:paraId="44C015B2" w14:textId="77777777" w:rsidTr="005F2E66">
        <w:trPr>
          <w:trHeight w:val="680"/>
        </w:trPr>
        <w:tc>
          <w:tcPr>
            <w:tcW w:w="2874" w:type="dxa"/>
            <w:gridSpan w:val="2"/>
          </w:tcPr>
          <w:p w14:paraId="2AC68BF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1DF47E4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479DA48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05BD284F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22E21D6B" w14:textId="77777777" w:rsidTr="005F2E66">
        <w:trPr>
          <w:trHeight w:val="680"/>
        </w:trPr>
        <w:tc>
          <w:tcPr>
            <w:tcW w:w="2874" w:type="dxa"/>
            <w:gridSpan w:val="2"/>
          </w:tcPr>
          <w:p w14:paraId="180D33F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4D8E7C1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6E3A780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41ACAC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99D5379" w14:textId="77777777" w:rsidTr="005F2E66">
        <w:trPr>
          <w:trHeight w:val="680"/>
        </w:trPr>
        <w:tc>
          <w:tcPr>
            <w:tcW w:w="2874" w:type="dxa"/>
            <w:gridSpan w:val="2"/>
          </w:tcPr>
          <w:p w14:paraId="578F65A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 w14:paraId="333B214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 w14:paraId="7E77FBA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 w14:paraId="5BFD25BB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6468CF0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439808F2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 w14:paraId="3A9C0A66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0F47C6C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FA133A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37EA3279" w14:textId="77777777" w:rsidTr="005F2E66">
        <w:trPr>
          <w:trHeight w:val="680"/>
        </w:trPr>
        <w:tc>
          <w:tcPr>
            <w:tcW w:w="2874" w:type="dxa"/>
            <w:gridSpan w:val="2"/>
            <w:vAlign w:val="center"/>
          </w:tcPr>
          <w:p w14:paraId="0B99D12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 w14:paraId="26F938F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420AD18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  <w:p w14:paraId="3415805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2E9F18C3" w14:textId="77777777" w:rsidR="0076346D" w:rsidRDefault="0076346D" w:rsidP="0076346D">
      <w:pPr>
        <w:jc w:val="left"/>
        <w:rPr>
          <w:rFonts w:ascii="宋体" w:hAnsi="宋体"/>
        </w:rPr>
      </w:pPr>
    </w:p>
    <w:p w14:paraId="2885AB49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2. </w:t>
      </w:r>
      <w:r>
        <w:rPr>
          <w:rFonts w:ascii="宋体" w:hAnsi="宋体" w:hint="eastAsia"/>
          <w:b/>
          <w:bCs/>
          <w:sz w:val="28"/>
        </w:rPr>
        <w:t>同时承担的其他课程情况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0"/>
        <w:gridCol w:w="1579"/>
        <w:gridCol w:w="983"/>
        <w:gridCol w:w="2711"/>
      </w:tblGrid>
      <w:tr w:rsidR="0076346D" w14:paraId="12F4DE4C" w14:textId="77777777" w:rsidTr="005F2E66">
        <w:trPr>
          <w:trHeight w:val="680"/>
        </w:trPr>
        <w:tc>
          <w:tcPr>
            <w:tcW w:w="4070" w:type="dxa"/>
            <w:vAlign w:val="center"/>
          </w:tcPr>
          <w:p w14:paraId="2B08DD1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课程名称</w:t>
            </w:r>
          </w:p>
        </w:tc>
        <w:tc>
          <w:tcPr>
            <w:tcW w:w="1579" w:type="dxa"/>
            <w:vAlign w:val="center"/>
          </w:tcPr>
          <w:p w14:paraId="0E15D54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起止时间</w:t>
            </w:r>
          </w:p>
        </w:tc>
        <w:tc>
          <w:tcPr>
            <w:tcW w:w="983" w:type="dxa"/>
            <w:vAlign w:val="center"/>
          </w:tcPr>
          <w:p w14:paraId="76A4DC09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学时</w:t>
            </w:r>
          </w:p>
        </w:tc>
        <w:tc>
          <w:tcPr>
            <w:tcW w:w="2711" w:type="dxa"/>
            <w:vAlign w:val="center"/>
          </w:tcPr>
          <w:p w14:paraId="2D9A492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授课班级名称</w:t>
            </w:r>
          </w:p>
        </w:tc>
      </w:tr>
      <w:tr w:rsidR="0076346D" w14:paraId="0B2BE8B5" w14:textId="77777777" w:rsidTr="005F2E66">
        <w:trPr>
          <w:trHeight w:val="750"/>
        </w:trPr>
        <w:tc>
          <w:tcPr>
            <w:tcW w:w="4070" w:type="dxa"/>
          </w:tcPr>
          <w:p w14:paraId="5700B28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50CD78E6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75A3EE9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2D03F07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8885C5D" w14:textId="77777777" w:rsidTr="005F2E66">
        <w:trPr>
          <w:trHeight w:val="750"/>
        </w:trPr>
        <w:tc>
          <w:tcPr>
            <w:tcW w:w="4070" w:type="dxa"/>
          </w:tcPr>
          <w:p w14:paraId="2E8B307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2CCDF38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74038C4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4728852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2DF89657" w14:textId="77777777" w:rsidTr="005F2E66">
        <w:trPr>
          <w:trHeight w:val="750"/>
        </w:trPr>
        <w:tc>
          <w:tcPr>
            <w:tcW w:w="4070" w:type="dxa"/>
          </w:tcPr>
          <w:p w14:paraId="224C550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9" w:type="dxa"/>
          </w:tcPr>
          <w:p w14:paraId="656676C2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83" w:type="dxa"/>
          </w:tcPr>
          <w:p w14:paraId="26E6D76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711" w:type="dxa"/>
          </w:tcPr>
          <w:p w14:paraId="00E36078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</w:p>
        </w:tc>
      </w:tr>
    </w:tbl>
    <w:p w14:paraId="34AC4AAB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3. </w:t>
      </w:r>
      <w:r>
        <w:rPr>
          <w:rFonts w:ascii="宋体" w:hAnsi="宋体" w:hint="eastAsia"/>
          <w:b/>
          <w:bCs/>
          <w:sz w:val="28"/>
        </w:rPr>
        <w:t>其他教学环节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1D2887D1" w14:textId="77777777" w:rsidTr="005F2E66">
        <w:trPr>
          <w:trHeight w:val="1563"/>
        </w:trPr>
        <w:tc>
          <w:tcPr>
            <w:tcW w:w="9343" w:type="dxa"/>
          </w:tcPr>
          <w:p w14:paraId="50B956E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（含指导本科生实习、课程设计、毕业论文、毕业设计以及指导研究生等）</w:t>
            </w:r>
          </w:p>
          <w:p w14:paraId="7147B6C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73B737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6EC881C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36EF1798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4. </w:t>
      </w:r>
      <w:r>
        <w:rPr>
          <w:rFonts w:ascii="宋体" w:hAnsi="宋体" w:hint="eastAsia"/>
          <w:b/>
          <w:bCs/>
          <w:sz w:val="28"/>
        </w:rPr>
        <w:t>承担教学改革项目情况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4"/>
        <w:gridCol w:w="1672"/>
        <w:gridCol w:w="1869"/>
        <w:gridCol w:w="1869"/>
        <w:gridCol w:w="1869"/>
      </w:tblGrid>
      <w:tr w:rsidR="0076346D" w14:paraId="07CA6123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0D6904AE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项目名称</w:t>
            </w:r>
          </w:p>
        </w:tc>
        <w:tc>
          <w:tcPr>
            <w:tcW w:w="1672" w:type="dxa"/>
            <w:vAlign w:val="center"/>
          </w:tcPr>
          <w:p w14:paraId="10E52E4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项目来源</w:t>
            </w:r>
          </w:p>
        </w:tc>
        <w:tc>
          <w:tcPr>
            <w:tcW w:w="1869" w:type="dxa"/>
            <w:vAlign w:val="center"/>
          </w:tcPr>
          <w:p w14:paraId="432C1914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经费（万元）</w:t>
            </w:r>
          </w:p>
        </w:tc>
        <w:tc>
          <w:tcPr>
            <w:tcW w:w="1869" w:type="dxa"/>
            <w:vAlign w:val="center"/>
          </w:tcPr>
          <w:p w14:paraId="0DCAE737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主持</w:t>
            </w:r>
            <w:r>
              <w:rPr>
                <w:rFonts w:ascii="宋体" w:hAnsi="宋体" w:hint="eastAsia"/>
                <w:bCs/>
                <w:sz w:val="24"/>
              </w:rPr>
              <w:t>/</w:t>
            </w:r>
            <w:r>
              <w:rPr>
                <w:rFonts w:ascii="宋体" w:hAnsi="宋体" w:hint="eastAsia"/>
                <w:bCs/>
                <w:sz w:val="24"/>
              </w:rPr>
              <w:t>参加</w:t>
            </w:r>
          </w:p>
        </w:tc>
        <w:tc>
          <w:tcPr>
            <w:tcW w:w="1869" w:type="dxa"/>
            <w:vAlign w:val="center"/>
          </w:tcPr>
          <w:p w14:paraId="3C14DF61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起止日期</w:t>
            </w:r>
          </w:p>
        </w:tc>
      </w:tr>
      <w:tr w:rsidR="0076346D" w14:paraId="1024701A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79FD277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7FE029C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55B02CA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2AF0A9E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0372F7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62BC167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60ED4BC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0A80927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180C20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439FEFE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69C3C364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5E038B26" w14:textId="77777777" w:rsidTr="005F2E66">
        <w:trPr>
          <w:trHeight w:val="680"/>
        </w:trPr>
        <w:tc>
          <w:tcPr>
            <w:tcW w:w="2064" w:type="dxa"/>
            <w:vAlign w:val="center"/>
          </w:tcPr>
          <w:p w14:paraId="27A7396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72" w:type="dxa"/>
            <w:vAlign w:val="center"/>
          </w:tcPr>
          <w:p w14:paraId="5550F11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1D3ECC30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0D2C216F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869" w:type="dxa"/>
            <w:vAlign w:val="center"/>
          </w:tcPr>
          <w:p w14:paraId="710B6A8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48FE083F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5. </w:t>
      </w:r>
      <w:r>
        <w:rPr>
          <w:rFonts w:ascii="宋体" w:hAnsi="宋体" w:hint="eastAsia"/>
          <w:b/>
          <w:bCs/>
          <w:sz w:val="28"/>
        </w:rPr>
        <w:t>主要教学改革与研究论文、著作及</w:t>
      </w:r>
      <w:r>
        <w:rPr>
          <w:rFonts w:ascii="宋体" w:hAnsi="宋体"/>
          <w:b/>
          <w:bCs/>
          <w:sz w:val="28"/>
        </w:rPr>
        <w:t>自编教材</w:t>
      </w:r>
      <w:r>
        <w:rPr>
          <w:rFonts w:ascii="宋体" w:hAnsi="宋体" w:hint="eastAsia"/>
          <w:b/>
          <w:bCs/>
          <w:sz w:val="28"/>
        </w:rPr>
        <w:t>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0"/>
        <w:gridCol w:w="3158"/>
        <w:gridCol w:w="2515"/>
      </w:tblGrid>
      <w:tr w:rsidR="0076346D" w14:paraId="39087699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48F31C0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论文（著）题目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教材名称</w:t>
            </w:r>
          </w:p>
        </w:tc>
        <w:tc>
          <w:tcPr>
            <w:tcW w:w="3158" w:type="dxa"/>
            <w:vAlign w:val="center"/>
          </w:tcPr>
          <w:p w14:paraId="14747CED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期刊名称、卷次</w:t>
            </w:r>
            <w:r>
              <w:rPr>
                <w:rFonts w:ascii="宋体" w:hAnsi="宋体" w:hint="eastAsia"/>
                <w:sz w:val="24"/>
              </w:rPr>
              <w:t>/</w:t>
            </w:r>
            <w:r>
              <w:rPr>
                <w:rFonts w:ascii="宋体" w:hAnsi="宋体" w:hint="eastAsia"/>
                <w:sz w:val="24"/>
              </w:rPr>
              <w:t>出版社</w:t>
            </w:r>
          </w:p>
        </w:tc>
        <w:tc>
          <w:tcPr>
            <w:tcW w:w="2515" w:type="dxa"/>
            <w:vAlign w:val="center"/>
          </w:tcPr>
          <w:p w14:paraId="53E95255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</w:tr>
      <w:tr w:rsidR="0076346D" w14:paraId="518AF4AA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4BA9EC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56691D6A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199A5A6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0FD8F51D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5AD8F007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4F7D2751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0F5A220D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72757AB8" w14:textId="77777777" w:rsidTr="005F2E66">
        <w:trPr>
          <w:trHeight w:val="680"/>
        </w:trPr>
        <w:tc>
          <w:tcPr>
            <w:tcW w:w="3670" w:type="dxa"/>
            <w:vAlign w:val="center"/>
          </w:tcPr>
          <w:p w14:paraId="11400958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3158" w:type="dxa"/>
            <w:vAlign w:val="center"/>
          </w:tcPr>
          <w:p w14:paraId="60B32419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515" w:type="dxa"/>
            <w:vAlign w:val="center"/>
          </w:tcPr>
          <w:p w14:paraId="537CB696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1FF1EA12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6. </w:t>
      </w:r>
      <w:r>
        <w:rPr>
          <w:rFonts w:ascii="宋体" w:hAnsi="宋体" w:hint="eastAsia"/>
          <w:b/>
          <w:bCs/>
          <w:sz w:val="28"/>
        </w:rPr>
        <w:t>教学获奖及成果推广应用情况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7D42B5B5" w14:textId="77777777" w:rsidTr="005F2E66">
        <w:trPr>
          <w:trHeight w:val="1630"/>
        </w:trPr>
        <w:tc>
          <w:tcPr>
            <w:tcW w:w="9343" w:type="dxa"/>
          </w:tcPr>
          <w:p w14:paraId="1EAD668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（限填省部级以上及相当的奖励，并附奖励证书复印件，</w:t>
            </w:r>
            <w:r>
              <w:rPr>
                <w:rFonts w:ascii="宋体" w:hAnsi="宋体" w:hint="eastAsia"/>
                <w:sz w:val="24"/>
              </w:rPr>
              <w:t>注明本人排名及时间、推广应用范围。</w:t>
            </w:r>
            <w:r>
              <w:rPr>
                <w:rFonts w:ascii="宋体" w:hAnsi="宋体" w:hint="eastAsia"/>
                <w:bCs/>
                <w:sz w:val="24"/>
              </w:rPr>
              <w:t>）</w:t>
            </w:r>
          </w:p>
        </w:tc>
      </w:tr>
    </w:tbl>
    <w:p w14:paraId="0341E635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>7.</w:t>
      </w:r>
      <w:r>
        <w:rPr>
          <w:rFonts w:ascii="宋体" w:hAnsi="宋体" w:hint="eastAsia"/>
          <w:b/>
          <w:bCs/>
          <w:sz w:val="28"/>
        </w:rPr>
        <w:t>候选人近期教学改革设想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279360C" w14:textId="77777777" w:rsidTr="005F2E66">
        <w:trPr>
          <w:trHeight w:val="1247"/>
        </w:trPr>
        <w:tc>
          <w:tcPr>
            <w:tcW w:w="9343" w:type="dxa"/>
            <w:vAlign w:val="center"/>
          </w:tcPr>
          <w:p w14:paraId="12291FB3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  <w:p w14:paraId="4EB1E275" w14:textId="77777777" w:rsidR="0076346D" w:rsidRDefault="0076346D" w:rsidP="005F2E66">
            <w:pPr>
              <w:spacing w:line="300" w:lineRule="auto"/>
              <w:rPr>
                <w:rFonts w:ascii="宋体" w:hAnsi="宋体"/>
                <w:b/>
                <w:bCs/>
                <w:sz w:val="24"/>
              </w:rPr>
            </w:pPr>
          </w:p>
          <w:p w14:paraId="1949777A" w14:textId="77777777" w:rsidR="0076346D" w:rsidRDefault="0076346D" w:rsidP="005F2E66">
            <w:pPr>
              <w:spacing w:line="300" w:lineRule="auto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</w:tbl>
    <w:p w14:paraId="6F1B4312" w14:textId="77777777" w:rsidR="0076346D" w:rsidRDefault="0076346D" w:rsidP="0076346D">
      <w:pPr>
        <w:spacing w:line="300" w:lineRule="auto"/>
        <w:rPr>
          <w:rFonts w:ascii="宋体" w:hAnsi="宋体"/>
          <w:b/>
          <w:bCs/>
          <w:sz w:val="28"/>
        </w:rPr>
      </w:pPr>
      <w:r>
        <w:rPr>
          <w:rFonts w:ascii="宋体" w:hAnsi="宋体" w:hint="eastAsia"/>
          <w:b/>
          <w:bCs/>
          <w:sz w:val="28"/>
        </w:rPr>
        <w:t xml:space="preserve">8. </w:t>
      </w:r>
      <w:r>
        <w:rPr>
          <w:rFonts w:ascii="宋体" w:hAnsi="宋体" w:hint="eastAsia"/>
          <w:b/>
          <w:bCs/>
          <w:sz w:val="28"/>
        </w:rPr>
        <w:t>候选人对青年教师的培养情况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43"/>
      </w:tblGrid>
      <w:tr w:rsidR="0076346D" w14:paraId="3790956D" w14:textId="77777777" w:rsidTr="005F2E66">
        <w:trPr>
          <w:trHeight w:val="920"/>
        </w:trPr>
        <w:tc>
          <w:tcPr>
            <w:tcW w:w="9343" w:type="dxa"/>
            <w:vAlign w:val="center"/>
          </w:tcPr>
          <w:p w14:paraId="03E90C25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  <w:p w14:paraId="1E838BA2" w14:textId="77777777" w:rsidR="0076346D" w:rsidRDefault="0076346D" w:rsidP="005F2E66">
            <w:pPr>
              <w:spacing w:line="300" w:lineRule="auto"/>
              <w:rPr>
                <w:rFonts w:ascii="宋体" w:hAnsi="宋体"/>
                <w:bCs/>
                <w:sz w:val="24"/>
              </w:rPr>
            </w:pPr>
          </w:p>
        </w:tc>
      </w:tr>
    </w:tbl>
    <w:p w14:paraId="40C14CB1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Cs/>
          <w:sz w:val="24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三、候选人科研工作情况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"/>
        <w:gridCol w:w="529"/>
        <w:gridCol w:w="9"/>
        <w:gridCol w:w="360"/>
        <w:gridCol w:w="2871"/>
        <w:gridCol w:w="352"/>
        <w:gridCol w:w="548"/>
        <w:gridCol w:w="1260"/>
        <w:gridCol w:w="172"/>
        <w:gridCol w:w="1260"/>
        <w:gridCol w:w="900"/>
        <w:gridCol w:w="728"/>
        <w:gridCol w:w="355"/>
      </w:tblGrid>
      <w:tr w:rsidR="0076346D" w14:paraId="664DA292" w14:textId="77777777" w:rsidTr="005F2E66">
        <w:trPr>
          <w:gridBefore w:val="1"/>
          <w:wBefore w:w="371" w:type="dxa"/>
          <w:trHeight w:val="5580"/>
          <w:jc w:val="center"/>
        </w:trPr>
        <w:tc>
          <w:tcPr>
            <w:tcW w:w="5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2A7F0D3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</w:t>
            </w:r>
          </w:p>
          <w:p w14:paraId="0FCEB64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0833A3A7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研</w:t>
            </w:r>
          </w:p>
          <w:p w14:paraId="4019F9B0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3F8C9B5F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简</w:t>
            </w:r>
          </w:p>
          <w:p w14:paraId="10315B77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</w:p>
          <w:p w14:paraId="508E9070" w14:textId="77777777" w:rsidR="0076346D" w:rsidRDefault="0076346D" w:rsidP="005F2E66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况</w:t>
            </w: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847F8F9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C272B9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15C0367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09F661AE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C0DF9A5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F2F19F0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D02F4B6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572D2DE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11065F1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D23997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9C3CFBD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28054726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6D874D33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7AA999E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7824733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BF25B5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5BA74DC8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3C5FD370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433F4B1A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  <w:p w14:paraId="6E30EEFF" w14:textId="77777777" w:rsidR="0076346D" w:rsidRDefault="0076346D" w:rsidP="005F2E66">
            <w:pPr>
              <w:rPr>
                <w:rFonts w:ascii="宋体" w:hAnsi="宋体"/>
                <w:bCs/>
                <w:sz w:val="24"/>
              </w:rPr>
            </w:pPr>
          </w:p>
        </w:tc>
      </w:tr>
      <w:tr w:rsidR="0076346D" w14:paraId="183C49E6" w14:textId="77777777" w:rsidTr="005F2E66">
        <w:trPr>
          <w:gridBefore w:val="1"/>
          <w:wBefore w:w="371" w:type="dxa"/>
          <w:cantSplit/>
          <w:trHeight w:val="378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B62B7A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汇</w:t>
            </w:r>
          </w:p>
          <w:p w14:paraId="252C116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  <w:p w14:paraId="26A47BCE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  <w:p w14:paraId="0F2E4A1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</w:t>
            </w: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BC9A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出版专著（译著等）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部。</w:t>
            </w:r>
          </w:p>
        </w:tc>
      </w:tr>
      <w:tr w:rsidR="0076346D" w14:paraId="0ACE93E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BEBAA09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E6FEE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获奖成果共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项；其中：国家级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>
              <w:rPr>
                <w:rFonts w:ascii="宋体" w:hAnsi="宋体" w:hint="eastAsia"/>
                <w:sz w:val="24"/>
              </w:rPr>
              <w:t>项，省部级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07954DCA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320CDB9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1CF9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目前承担项目共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项；其中：国家级项目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项，省部级项目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>项。</w:t>
            </w:r>
          </w:p>
        </w:tc>
      </w:tr>
      <w:tr w:rsidR="0076346D" w14:paraId="6FF1AC88" w14:textId="77777777" w:rsidTr="005F2E66">
        <w:trPr>
          <w:gridBefore w:val="1"/>
          <w:wBefore w:w="371" w:type="dxa"/>
          <w:cantSplit/>
          <w:trHeight w:val="379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D5FCE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8806" w:type="dxa"/>
            <w:gridSpan w:val="10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D52E39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</w:t>
            </w:r>
            <w:r>
              <w:rPr>
                <w:rFonts w:ascii="宋体" w:hAnsi="宋体"/>
                <w:sz w:val="24"/>
              </w:rPr>
              <w:t>三</w:t>
            </w:r>
            <w:r>
              <w:rPr>
                <w:rFonts w:ascii="宋体" w:hAnsi="宋体" w:hint="eastAsia"/>
                <w:sz w:val="24"/>
              </w:rPr>
              <w:t>年（</w:t>
            </w:r>
            <w:r>
              <w:rPr>
                <w:rFonts w:ascii="宋体" w:hAnsi="宋体" w:hint="eastAsia"/>
                <w:sz w:val="24"/>
              </w:rPr>
              <w:t>2016-2018</w:t>
            </w:r>
            <w:r>
              <w:rPr>
                <w:rFonts w:ascii="宋体" w:hAnsi="宋体" w:hint="eastAsia"/>
                <w:sz w:val="24"/>
              </w:rPr>
              <w:t>年）支配科研经费共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万元，年均</w:t>
            </w:r>
            <w:r>
              <w:rPr>
                <w:rFonts w:ascii="宋体" w:hAnsi="宋体" w:hint="eastAsia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>万元</w:t>
            </w:r>
          </w:p>
        </w:tc>
      </w:tr>
      <w:tr w:rsidR="0076346D" w14:paraId="78B347AD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574E2B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最</w:t>
            </w:r>
          </w:p>
          <w:p w14:paraId="1029F2A1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有</w:t>
            </w:r>
          </w:p>
          <w:p w14:paraId="344DB8C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</w:t>
            </w:r>
          </w:p>
          <w:p w14:paraId="24B7275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表</w:t>
            </w:r>
          </w:p>
          <w:p w14:paraId="216C845B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</w:t>
            </w:r>
          </w:p>
          <w:p w14:paraId="5B1E4B6F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3440B9E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</w:t>
            </w:r>
          </w:p>
          <w:p w14:paraId="32282E21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果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A7E7AB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1365FF9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成果（获奖项目、论文、专著）名称</w:t>
            </w: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E0CB4B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获奖名称、等级或鉴定单位，</w:t>
            </w:r>
          </w:p>
          <w:p w14:paraId="587DA1A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发表刊物，出版单位，时间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6AE6C7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署名</w:t>
            </w:r>
          </w:p>
          <w:p w14:paraId="4C83D5F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次序</w:t>
            </w:r>
          </w:p>
        </w:tc>
      </w:tr>
      <w:tr w:rsidR="0076346D" w14:paraId="18AC3ECF" w14:textId="77777777" w:rsidTr="005F2E66">
        <w:trPr>
          <w:gridBefore w:val="1"/>
          <w:wBefore w:w="371" w:type="dxa"/>
          <w:cantSplit/>
          <w:trHeight w:val="496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0D1C2D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A2C89D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9B1183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9FA82F2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A7E41BA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38E157D9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F2548E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5A29EC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AB143C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4D82183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E6BCB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523DA9FF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3E43E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2287F22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4614431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40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281E1F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C6BC96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758A6356" w14:textId="77777777" w:rsidTr="005F2E66">
        <w:trPr>
          <w:gridBefore w:val="1"/>
          <w:wBefore w:w="371" w:type="dxa"/>
          <w:cantSplit/>
          <w:trHeight w:val="462"/>
          <w:jc w:val="center"/>
        </w:trPr>
        <w:tc>
          <w:tcPr>
            <w:tcW w:w="53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AF7DDF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  <w:p w14:paraId="417C8C8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前</w:t>
            </w:r>
          </w:p>
          <w:p w14:paraId="62272F6A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</w:t>
            </w:r>
          </w:p>
          <w:p w14:paraId="1452EDB2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担</w:t>
            </w:r>
          </w:p>
          <w:p w14:paraId="4C7586A0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的</w:t>
            </w:r>
          </w:p>
          <w:p w14:paraId="53BA9478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</w:t>
            </w:r>
          </w:p>
          <w:p w14:paraId="37DEB276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</w:t>
            </w:r>
          </w:p>
          <w:p w14:paraId="75711DC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</w:t>
            </w:r>
          </w:p>
          <w:p w14:paraId="0F911F83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目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72969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7186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413968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项目来源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4437E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起讫时间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07833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科研</w:t>
            </w:r>
          </w:p>
          <w:p w14:paraId="3CAFFE9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C7AED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本人承担工作</w:t>
            </w:r>
          </w:p>
        </w:tc>
      </w:tr>
      <w:tr w:rsidR="0076346D" w14:paraId="506A1A78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11CB28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ABB38C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3B88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C105B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C34B1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EE6F00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2520D9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229AB600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864E2E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1F35B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91D02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EC8B04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9E00AD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CE016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D93C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0A198D7B" w14:textId="77777777" w:rsidTr="005F2E66">
        <w:trPr>
          <w:gridBefore w:val="1"/>
          <w:wBefore w:w="371" w:type="dxa"/>
          <w:cantSplit/>
          <w:trHeight w:val="680"/>
          <w:jc w:val="center"/>
        </w:trPr>
        <w:tc>
          <w:tcPr>
            <w:tcW w:w="538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44D1C7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08679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2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3BF3B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BE3DF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91A6A5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2F077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BFEDFC" w14:textId="77777777" w:rsidR="0076346D" w:rsidRDefault="0076346D" w:rsidP="005F2E66">
            <w:pPr>
              <w:rPr>
                <w:rFonts w:ascii="宋体" w:hAnsi="宋体"/>
                <w:sz w:val="24"/>
              </w:rPr>
            </w:pPr>
          </w:p>
        </w:tc>
      </w:tr>
      <w:tr w:rsidR="0076346D" w14:paraId="105AFF4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453"/>
          <w:jc w:val="center"/>
        </w:trPr>
        <w:tc>
          <w:tcPr>
            <w:tcW w:w="9360" w:type="dxa"/>
            <w:gridSpan w:val="12"/>
            <w:vAlign w:val="center"/>
          </w:tcPr>
          <w:p w14:paraId="11554C40" w14:textId="77777777" w:rsidR="0076346D" w:rsidRDefault="0076346D" w:rsidP="005F2E66">
            <w:pPr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b/>
                <w:spacing w:val="20"/>
                <w:sz w:val="24"/>
              </w:rPr>
              <w:t>具有代表性的论文清单</w:t>
            </w:r>
            <w:r>
              <w:rPr>
                <w:rFonts w:ascii="宋体" w:hAnsi="宋体" w:hint="eastAsia"/>
                <w:spacing w:val="20"/>
                <w:sz w:val="24"/>
              </w:rPr>
              <w:t>（限填不超过</w:t>
            </w:r>
            <w:r>
              <w:rPr>
                <w:rFonts w:ascii="宋体" w:hAnsi="宋体" w:hint="eastAsia"/>
                <w:spacing w:val="20"/>
                <w:sz w:val="24"/>
              </w:rPr>
              <w:t>10</w:t>
            </w:r>
            <w:r>
              <w:rPr>
                <w:rFonts w:ascii="宋体" w:hAnsi="宋体" w:hint="eastAsia"/>
                <w:spacing w:val="20"/>
                <w:sz w:val="24"/>
              </w:rPr>
              <w:t>篇）</w:t>
            </w:r>
          </w:p>
        </w:tc>
      </w:tr>
      <w:tr w:rsidR="0076346D" w14:paraId="6962E312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567"/>
          <w:jc w:val="center"/>
        </w:trPr>
        <w:tc>
          <w:tcPr>
            <w:tcW w:w="900" w:type="dxa"/>
            <w:gridSpan w:val="2"/>
            <w:vAlign w:val="center"/>
          </w:tcPr>
          <w:p w14:paraId="0E0114D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240" w:type="dxa"/>
            <w:gridSpan w:val="3"/>
            <w:vAlign w:val="center"/>
          </w:tcPr>
          <w:p w14:paraId="5A88B30D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文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称</w:t>
            </w:r>
          </w:p>
        </w:tc>
        <w:tc>
          <w:tcPr>
            <w:tcW w:w="900" w:type="dxa"/>
            <w:gridSpan w:val="2"/>
            <w:vAlign w:val="center"/>
          </w:tcPr>
          <w:p w14:paraId="4949CFBD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作者（</w:t>
            </w:r>
            <w:r>
              <w:rPr>
                <w:rFonts w:ascii="宋体" w:hAnsi="宋体" w:hint="eastAsia"/>
                <w:sz w:val="24"/>
              </w:rPr>
              <w:t>*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1260" w:type="dxa"/>
            <w:vAlign w:val="center"/>
          </w:tcPr>
          <w:p w14:paraId="2FB37395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发表日期</w:t>
            </w:r>
          </w:p>
        </w:tc>
        <w:tc>
          <w:tcPr>
            <w:tcW w:w="3060" w:type="dxa"/>
            <w:gridSpan w:val="4"/>
            <w:vAlign w:val="center"/>
          </w:tcPr>
          <w:p w14:paraId="1265E084" w14:textId="77777777" w:rsidR="0076346D" w:rsidRDefault="0076346D" w:rsidP="005F2E6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发表刊物、会议名称</w:t>
            </w:r>
          </w:p>
        </w:tc>
      </w:tr>
      <w:tr w:rsidR="0076346D" w14:paraId="7B31459C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14:paraId="11AE0F7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14:paraId="5D933D1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</w:tcPr>
          <w:p w14:paraId="749B696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0928852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14:paraId="72888A5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CB32F86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86F7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E9744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1DF91F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CEAD88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8818AB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6C95F31E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3057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3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66762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CEDB9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0CAA5D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9480FE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BD3AE13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CB19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5508A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38D31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07FC7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E6C4D0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2088F9D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A196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E3C1EC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75031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B04A1E9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BC43A9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783D8305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A754B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F2907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9C22DC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9F2034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756F5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7676770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40E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3F32A5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868B2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8944AC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C0498D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081117B8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8018A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95FDA6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4AA85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429D6D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24EFD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6A4D1CD1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7ABD0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117065C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BA8F3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66D4E97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A6CC84D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6346D" w14:paraId="2D68929F" w14:textId="77777777" w:rsidTr="005F2E6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355" w:type="dxa"/>
          <w:trHeight w:val="1134"/>
          <w:jc w:val="center"/>
        </w:trPr>
        <w:tc>
          <w:tcPr>
            <w:tcW w:w="900" w:type="dxa"/>
            <w:gridSpan w:val="2"/>
            <w:tcBorders>
              <w:top w:val="single" w:sz="4" w:space="0" w:color="auto"/>
            </w:tcBorders>
            <w:vAlign w:val="center"/>
          </w:tcPr>
          <w:p w14:paraId="2B577EE1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</w:tcBorders>
          </w:tcPr>
          <w:p w14:paraId="56AB485E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14:paraId="040414B2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2B9A9C46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0" w:type="dxa"/>
            <w:gridSpan w:val="4"/>
            <w:tcBorders>
              <w:top w:val="single" w:sz="4" w:space="0" w:color="auto"/>
            </w:tcBorders>
          </w:tcPr>
          <w:p w14:paraId="6569F854" w14:textId="77777777" w:rsidR="0076346D" w:rsidRDefault="0076346D" w:rsidP="005F2E66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1FCDAB04" w14:textId="77777777" w:rsidR="0076346D" w:rsidRDefault="0076346D" w:rsidP="0076346D">
      <w:pPr>
        <w:rPr>
          <w:rFonts w:ascii="宋体" w:hAnsi="宋体"/>
          <w:sz w:val="18"/>
        </w:rPr>
      </w:pPr>
      <w:r>
        <w:rPr>
          <w:rFonts w:ascii="宋体" w:hAnsi="宋体" w:hint="eastAsia"/>
          <w:sz w:val="18"/>
        </w:rPr>
        <w:t>注：（</w:t>
      </w:r>
      <w:r>
        <w:rPr>
          <w:rFonts w:ascii="宋体" w:hAnsi="宋体" w:hint="eastAsia"/>
          <w:sz w:val="18"/>
        </w:rPr>
        <w:t>*</w:t>
      </w:r>
      <w:r>
        <w:rPr>
          <w:rFonts w:ascii="宋体" w:hAnsi="宋体" w:hint="eastAsia"/>
          <w:sz w:val="18"/>
        </w:rPr>
        <w:t>）作者姓名后括号内填写候选人署名次序。</w:t>
      </w:r>
    </w:p>
    <w:p w14:paraId="30267658" w14:textId="77777777" w:rsidR="0076346D" w:rsidRDefault="0076346D" w:rsidP="0076346D">
      <w:pPr>
        <w:spacing w:line="360" w:lineRule="auto"/>
        <w:jc w:val="right"/>
        <w:rPr>
          <w:rFonts w:ascii="宋体" w:hAnsi="宋体"/>
          <w:sz w:val="28"/>
          <w:szCs w:val="28"/>
        </w:rPr>
      </w:pPr>
    </w:p>
    <w:p w14:paraId="4E96E928" w14:textId="77777777" w:rsidR="0076346D" w:rsidRDefault="0076346D" w:rsidP="0076346D">
      <w:pPr>
        <w:spacing w:line="360" w:lineRule="auto"/>
        <w:jc w:val="right"/>
        <w:rPr>
          <w:rFonts w:ascii="宋体" w:hAnsi="宋体"/>
          <w:bCs/>
          <w:sz w:val="24"/>
        </w:rPr>
      </w:pPr>
    </w:p>
    <w:p w14:paraId="0E7B7F8C" w14:textId="77777777" w:rsidR="0076346D" w:rsidRDefault="0076346D" w:rsidP="0076346D">
      <w:pPr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四、推荐、评审意见</w:t>
      </w:r>
    </w:p>
    <w:tbl>
      <w:tblPr>
        <w:tblW w:w="9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1"/>
        <w:gridCol w:w="7252"/>
      </w:tblGrid>
      <w:tr w:rsidR="0076346D" w14:paraId="7EE85E3D" w14:textId="77777777" w:rsidTr="005F2E66">
        <w:trPr>
          <w:cantSplit/>
          <w:trHeight w:val="5657"/>
        </w:trPr>
        <w:tc>
          <w:tcPr>
            <w:tcW w:w="2091" w:type="dxa"/>
            <w:vAlign w:val="center"/>
          </w:tcPr>
          <w:p w14:paraId="32D8D36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lastRenderedPageBreak/>
              <w:t>申报学校</w:t>
            </w:r>
          </w:p>
          <w:p w14:paraId="43341E4B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教学（指导）委员会对候选人课堂教学效果的评价意见</w:t>
            </w:r>
          </w:p>
        </w:tc>
        <w:tc>
          <w:tcPr>
            <w:tcW w:w="7252" w:type="dxa"/>
            <w:vAlign w:val="bottom"/>
          </w:tcPr>
          <w:p w14:paraId="417AFC56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262F47F6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主任（签字）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  <w:tr w:rsidR="0076346D" w14:paraId="561C9962" w14:textId="77777777" w:rsidTr="005F2E66">
        <w:trPr>
          <w:cantSplit/>
          <w:trHeight w:val="7408"/>
        </w:trPr>
        <w:tc>
          <w:tcPr>
            <w:tcW w:w="2091" w:type="dxa"/>
            <w:vAlign w:val="center"/>
          </w:tcPr>
          <w:p w14:paraId="33743B01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申报学校</w:t>
            </w:r>
          </w:p>
          <w:p w14:paraId="0D085E1F" w14:textId="77777777" w:rsidR="0076346D" w:rsidRDefault="0076346D" w:rsidP="005F2E66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意见</w:t>
            </w:r>
          </w:p>
        </w:tc>
        <w:tc>
          <w:tcPr>
            <w:tcW w:w="7252" w:type="dxa"/>
            <w:vAlign w:val="bottom"/>
          </w:tcPr>
          <w:p w14:paraId="150F8D0D" w14:textId="77777777" w:rsidR="0076346D" w:rsidRDefault="0076346D" w:rsidP="005F2E66">
            <w:pPr>
              <w:spacing w:line="360" w:lineRule="auto"/>
              <w:ind w:right="280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（公章）</w:t>
            </w:r>
          </w:p>
          <w:p w14:paraId="10A2F1A2" w14:textId="77777777" w:rsidR="0076346D" w:rsidRDefault="0076346D" w:rsidP="005F2E66">
            <w:pPr>
              <w:spacing w:line="360" w:lineRule="auto"/>
              <w:jc w:val="righ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校长（签字）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  <w:r>
              <w:rPr>
                <w:rFonts w:ascii="宋体" w:hAnsi="宋体" w:hint="eastAsia"/>
                <w:sz w:val="28"/>
                <w:szCs w:val="28"/>
              </w:rPr>
              <w:t>年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月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hint="eastAsia"/>
                <w:sz w:val="28"/>
                <w:szCs w:val="28"/>
              </w:rPr>
              <w:t>日</w:t>
            </w:r>
          </w:p>
        </w:tc>
      </w:tr>
    </w:tbl>
    <w:p w14:paraId="67B8340E" w14:textId="77777777" w:rsidR="00F022F2" w:rsidRPr="0076346D" w:rsidRDefault="00F022F2"/>
    <w:sectPr w:rsidR="00F022F2" w:rsidRPr="007634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0864D" w14:textId="77777777" w:rsidR="0074619B" w:rsidRDefault="0074619B">
      <w:r>
        <w:separator/>
      </w:r>
    </w:p>
  </w:endnote>
  <w:endnote w:type="continuationSeparator" w:id="0">
    <w:p w14:paraId="03D692F6" w14:textId="77777777" w:rsidR="0074619B" w:rsidRDefault="0074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53406" w14:textId="77777777" w:rsidR="0061357B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14:paraId="6E198179" w14:textId="77777777" w:rsidR="0061357B" w:rsidRDefault="0000000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C5648" w14:textId="77777777" w:rsidR="0061357B" w:rsidRDefault="0076346D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19</w:t>
    </w:r>
    <w:r>
      <w:fldChar w:fldCharType="end"/>
    </w:r>
  </w:p>
  <w:p w14:paraId="0086CA19" w14:textId="77777777" w:rsidR="0061357B" w:rsidRDefault="0000000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53BDB" w14:textId="77777777" w:rsidR="0074619B" w:rsidRDefault="0074619B">
      <w:r>
        <w:separator/>
      </w:r>
    </w:p>
  </w:footnote>
  <w:footnote w:type="continuationSeparator" w:id="0">
    <w:p w14:paraId="49D17E3E" w14:textId="77777777" w:rsidR="0074619B" w:rsidRDefault="007461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46D"/>
    <w:rsid w:val="00190C8C"/>
    <w:rsid w:val="002C332C"/>
    <w:rsid w:val="003B5EFE"/>
    <w:rsid w:val="003E52B0"/>
    <w:rsid w:val="0074619B"/>
    <w:rsid w:val="0076346D"/>
    <w:rsid w:val="00A56285"/>
    <w:rsid w:val="00F0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9FA4F4"/>
  <w15:chartTrackingRefBased/>
  <w15:docId w15:val="{DEA65BD8-05D3-4258-A3E7-6DA02808C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4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763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76346D"/>
    <w:rPr>
      <w:sz w:val="18"/>
      <w:szCs w:val="18"/>
    </w:rPr>
  </w:style>
  <w:style w:type="character" w:styleId="a5">
    <w:name w:val="page number"/>
    <w:unhideWhenUsed/>
    <w:rsid w:val="0076346D"/>
    <w:rPr>
      <w:rFonts w:ascii="Times New Roman" w:eastAsia="宋体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任雯君</dc:creator>
  <cp:keywords/>
  <dc:description/>
  <cp:lastModifiedBy>任雯君</cp:lastModifiedBy>
  <cp:revision>4</cp:revision>
  <dcterms:created xsi:type="dcterms:W3CDTF">2021-09-17T09:49:00Z</dcterms:created>
  <dcterms:modified xsi:type="dcterms:W3CDTF">2022-11-26T04:36:00Z</dcterms:modified>
</cp:coreProperties>
</file>