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EFA3" w14:textId="61B2BC0B" w:rsidR="007767C7" w:rsidRPr="007F56FF" w:rsidRDefault="007F56FF" w:rsidP="007767C7">
      <w:pPr>
        <w:spacing w:line="560" w:lineRule="exact"/>
        <w:rPr>
          <w:rFonts w:eastAsia="方正小标宋简体" w:hint="eastAsia"/>
          <w:spacing w:val="20"/>
          <w:sz w:val="36"/>
          <w:szCs w:val="36"/>
        </w:rPr>
      </w:pPr>
      <w:r w:rsidRPr="007F56FF">
        <w:rPr>
          <w:rFonts w:eastAsia="方正小标宋简体" w:hint="eastAsia"/>
          <w:spacing w:val="20"/>
          <w:sz w:val="36"/>
          <w:szCs w:val="36"/>
        </w:rPr>
        <w:t>3-</w:t>
      </w:r>
      <w:r w:rsidRPr="007F56FF">
        <w:rPr>
          <w:rFonts w:eastAsia="方正小标宋简体"/>
          <w:spacing w:val="20"/>
          <w:sz w:val="36"/>
          <w:szCs w:val="36"/>
        </w:rPr>
        <w:t>1</w:t>
      </w:r>
    </w:p>
    <w:p w14:paraId="1697598B" w14:textId="77777777" w:rsidR="007767C7" w:rsidRDefault="007767C7" w:rsidP="00235A61">
      <w:pPr>
        <w:spacing w:line="560" w:lineRule="exact"/>
        <w:jc w:val="center"/>
        <w:rPr>
          <w:rFonts w:eastAsia="方正小标宋简体"/>
          <w:spacing w:val="20"/>
          <w:sz w:val="44"/>
          <w:szCs w:val="44"/>
        </w:rPr>
      </w:pPr>
    </w:p>
    <w:p w14:paraId="3DC8B95F" w14:textId="0DF1F6D7" w:rsidR="00235A61" w:rsidRPr="007767C7" w:rsidRDefault="00C93B4C" w:rsidP="00235A61">
      <w:pPr>
        <w:spacing w:line="560" w:lineRule="exact"/>
        <w:jc w:val="center"/>
        <w:rPr>
          <w:rFonts w:ascii="方正小标宋_GBK" w:eastAsia="方正小标宋_GBK" w:hint="eastAsia"/>
          <w:spacing w:val="20"/>
          <w:sz w:val="52"/>
          <w:szCs w:val="52"/>
        </w:rPr>
      </w:pPr>
      <w:r w:rsidRPr="007767C7">
        <w:rPr>
          <w:rFonts w:ascii="方正小标宋_GBK" w:eastAsia="方正小标宋_GBK" w:hint="eastAsia"/>
          <w:spacing w:val="20"/>
          <w:sz w:val="52"/>
          <w:szCs w:val="52"/>
        </w:rPr>
        <w:t>安徽省</w:t>
      </w:r>
      <w:r w:rsidR="00235A61" w:rsidRPr="007767C7">
        <w:rPr>
          <w:rFonts w:ascii="方正小标宋_GBK" w:eastAsia="方正小标宋_GBK" w:hint="eastAsia"/>
          <w:spacing w:val="20"/>
          <w:sz w:val="52"/>
          <w:szCs w:val="52"/>
        </w:rPr>
        <w:t>教师教学创新团队</w:t>
      </w:r>
    </w:p>
    <w:p w14:paraId="587C4C06" w14:textId="77777777" w:rsidR="00235A61" w:rsidRPr="007767C7" w:rsidRDefault="00235A61" w:rsidP="00235A61">
      <w:pPr>
        <w:spacing w:line="560" w:lineRule="exact"/>
        <w:jc w:val="center"/>
        <w:rPr>
          <w:rFonts w:ascii="方正小标宋_GBK" w:eastAsia="方正小标宋_GBK" w:hint="eastAsia"/>
          <w:sz w:val="52"/>
          <w:szCs w:val="52"/>
        </w:rPr>
      </w:pPr>
    </w:p>
    <w:p w14:paraId="337D6C34" w14:textId="77777777" w:rsidR="00235A61" w:rsidRPr="007767C7" w:rsidRDefault="00235A61" w:rsidP="00235A61">
      <w:pPr>
        <w:spacing w:beforeLines="100" w:before="312" w:afterLines="50" w:after="156" w:line="560" w:lineRule="exact"/>
        <w:jc w:val="center"/>
        <w:rPr>
          <w:rFonts w:ascii="方正小标宋_GBK" w:eastAsia="方正小标宋_GBK" w:hint="eastAsia"/>
          <w:sz w:val="52"/>
          <w:szCs w:val="52"/>
        </w:rPr>
      </w:pPr>
      <w:r w:rsidRPr="007767C7">
        <w:rPr>
          <w:rFonts w:ascii="方正小标宋_GBK" w:eastAsia="方正小标宋_GBK" w:hint="eastAsia"/>
          <w:sz w:val="52"/>
          <w:szCs w:val="52"/>
        </w:rPr>
        <w:t>申  报  书</w:t>
      </w:r>
    </w:p>
    <w:p w14:paraId="6DACE18D" w14:textId="77777777" w:rsidR="00235A61" w:rsidRDefault="00235A61" w:rsidP="00235A61">
      <w:pPr>
        <w:spacing w:line="560" w:lineRule="exact"/>
        <w:ind w:firstLineChars="200" w:firstLine="640"/>
        <w:rPr>
          <w:rFonts w:eastAsia="仿宋_GB2312"/>
          <w:sz w:val="32"/>
          <w:szCs w:val="32"/>
        </w:rPr>
      </w:pPr>
    </w:p>
    <w:p w14:paraId="1C55D62F" w14:textId="77777777" w:rsidR="00235A61" w:rsidRDefault="00235A61" w:rsidP="00235A61">
      <w:pPr>
        <w:spacing w:line="560" w:lineRule="exact"/>
        <w:ind w:firstLineChars="200" w:firstLine="640"/>
        <w:rPr>
          <w:rFonts w:eastAsia="仿宋_GB2312"/>
          <w:sz w:val="32"/>
          <w:szCs w:val="32"/>
        </w:rPr>
      </w:pPr>
    </w:p>
    <w:p w14:paraId="24069B93" w14:textId="77777777" w:rsidR="00235A61" w:rsidRDefault="00235A61" w:rsidP="00235A61">
      <w:pPr>
        <w:spacing w:line="560" w:lineRule="exact"/>
        <w:ind w:firstLineChars="200" w:firstLine="640"/>
        <w:rPr>
          <w:rFonts w:eastAsia="仿宋_GB2312"/>
          <w:sz w:val="32"/>
          <w:szCs w:val="32"/>
        </w:rPr>
      </w:pPr>
    </w:p>
    <w:p w14:paraId="2C8B095B" w14:textId="77777777" w:rsidR="00235A61" w:rsidRDefault="00235A61" w:rsidP="00235A61">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6CF2AF50" w14:textId="77777777" w:rsidR="00235A61" w:rsidRDefault="00235A61" w:rsidP="00235A61">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353C864D" w14:textId="77777777" w:rsidR="00235A61" w:rsidRDefault="00235A61" w:rsidP="00235A61">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6DF903B9" w14:textId="77777777" w:rsidR="00235A61" w:rsidRDefault="00235A61" w:rsidP="00235A61">
      <w:pPr>
        <w:spacing w:line="600" w:lineRule="auto"/>
        <w:ind w:firstLineChars="200" w:firstLine="640"/>
        <w:rPr>
          <w:sz w:val="32"/>
          <w:szCs w:val="32"/>
          <w:u w:val="single"/>
        </w:rPr>
      </w:pPr>
      <w:r>
        <w:rPr>
          <w:sz w:val="32"/>
          <w:szCs w:val="32"/>
        </w:rPr>
        <w:t>联系电话：</w:t>
      </w:r>
      <w:r>
        <w:rPr>
          <w:sz w:val="32"/>
          <w:szCs w:val="32"/>
          <w:u w:val="single"/>
        </w:rPr>
        <w:t xml:space="preserve">                               </w:t>
      </w:r>
    </w:p>
    <w:p w14:paraId="0510C28D" w14:textId="77777777" w:rsidR="00235A61" w:rsidRDefault="00235A61" w:rsidP="00235A61">
      <w:pPr>
        <w:spacing w:line="520" w:lineRule="exact"/>
        <w:ind w:firstLineChars="200" w:firstLine="640"/>
        <w:rPr>
          <w:sz w:val="32"/>
          <w:szCs w:val="32"/>
        </w:rPr>
      </w:pPr>
    </w:p>
    <w:p w14:paraId="6F0455E4" w14:textId="77777777" w:rsidR="00235A61" w:rsidRDefault="00235A61" w:rsidP="00235A61">
      <w:pPr>
        <w:spacing w:line="520" w:lineRule="exact"/>
        <w:rPr>
          <w:sz w:val="32"/>
          <w:szCs w:val="32"/>
        </w:rPr>
      </w:pPr>
    </w:p>
    <w:p w14:paraId="145FEE49" w14:textId="77777777" w:rsidR="00235A61" w:rsidRDefault="00235A61" w:rsidP="00235A61">
      <w:pPr>
        <w:spacing w:line="520" w:lineRule="exact"/>
        <w:rPr>
          <w:sz w:val="32"/>
          <w:szCs w:val="32"/>
        </w:rPr>
      </w:pPr>
    </w:p>
    <w:p w14:paraId="3F453412" w14:textId="77777777" w:rsidR="00235A61" w:rsidRDefault="00235A61" w:rsidP="00235A61">
      <w:pPr>
        <w:spacing w:line="520" w:lineRule="exact"/>
        <w:rPr>
          <w:sz w:val="32"/>
          <w:szCs w:val="32"/>
        </w:rPr>
      </w:pPr>
    </w:p>
    <w:p w14:paraId="5CEB704D" w14:textId="77777777" w:rsidR="0076252F" w:rsidRDefault="0076252F" w:rsidP="00235A61">
      <w:pPr>
        <w:spacing w:line="520" w:lineRule="exact"/>
        <w:rPr>
          <w:sz w:val="32"/>
          <w:szCs w:val="32"/>
        </w:rPr>
      </w:pPr>
    </w:p>
    <w:p w14:paraId="4F402B0A" w14:textId="77777777" w:rsidR="0076252F" w:rsidRDefault="0076252F" w:rsidP="00235A61">
      <w:pPr>
        <w:spacing w:line="520" w:lineRule="exact"/>
        <w:rPr>
          <w:sz w:val="32"/>
          <w:szCs w:val="32"/>
        </w:rPr>
      </w:pPr>
    </w:p>
    <w:p w14:paraId="6BBFFC24" w14:textId="77777777" w:rsidR="0076252F" w:rsidRDefault="0076252F" w:rsidP="00235A61">
      <w:pPr>
        <w:spacing w:line="520" w:lineRule="exact"/>
        <w:rPr>
          <w:sz w:val="32"/>
          <w:szCs w:val="32"/>
        </w:rPr>
      </w:pPr>
    </w:p>
    <w:p w14:paraId="3F38E54B" w14:textId="77777777" w:rsidR="00235A61" w:rsidRDefault="00235A61" w:rsidP="00235A61">
      <w:pPr>
        <w:spacing w:line="520" w:lineRule="exact"/>
        <w:jc w:val="center"/>
        <w:rPr>
          <w:sz w:val="36"/>
          <w:szCs w:val="36"/>
        </w:rPr>
      </w:pPr>
    </w:p>
    <w:p w14:paraId="04C13D99" w14:textId="77777777" w:rsidR="00235A61" w:rsidRDefault="00235A61" w:rsidP="00235A61">
      <w:pPr>
        <w:spacing w:line="520" w:lineRule="exact"/>
        <w:jc w:val="center"/>
        <w:rPr>
          <w:sz w:val="36"/>
          <w:szCs w:val="36"/>
        </w:rPr>
      </w:pPr>
    </w:p>
    <w:p w14:paraId="0464D7C6" w14:textId="77777777" w:rsidR="0076252F" w:rsidRDefault="0076252F" w:rsidP="0076252F">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安徽省教育厅 制</w:t>
      </w:r>
    </w:p>
    <w:p w14:paraId="2BB67B75" w14:textId="77777777" w:rsidR="00235A61" w:rsidRDefault="0076252F" w:rsidP="0076252F">
      <w:pPr>
        <w:spacing w:line="288" w:lineRule="auto"/>
        <w:jc w:val="center"/>
        <w:rPr>
          <w:sz w:val="36"/>
          <w:szCs w:val="36"/>
        </w:rPr>
      </w:pPr>
      <w:r>
        <w:rPr>
          <w:rFonts w:ascii="黑体" w:eastAsia="黑体" w:hAnsi="黑体" w:hint="eastAsia"/>
          <w:color w:val="000000"/>
          <w:sz w:val="32"/>
          <w:szCs w:val="32"/>
        </w:rPr>
        <w:lastRenderedPageBreak/>
        <w:t>2021年9月</w:t>
      </w:r>
    </w:p>
    <w:p w14:paraId="12AAF7A5" w14:textId="77777777" w:rsidR="00235A61" w:rsidRDefault="00235A61" w:rsidP="00235A61">
      <w:pPr>
        <w:spacing w:before="48" w:after="48" w:line="360" w:lineRule="auto"/>
        <w:rPr>
          <w:rFonts w:eastAsia="黑体"/>
          <w:sz w:val="30"/>
          <w:szCs w:val="30"/>
        </w:rPr>
      </w:pPr>
      <w:r>
        <w:rPr>
          <w:rFonts w:eastAsia="黑体"/>
          <w:sz w:val="28"/>
          <w:szCs w:val="28"/>
        </w:rPr>
        <w:t>一、基本情况</w:t>
      </w:r>
    </w:p>
    <w:tbl>
      <w:tblPr>
        <w:tblpPr w:leftFromText="180" w:rightFromText="180" w:vertAnchor="text" w:horzAnchor="margin" w:tblpXSpec="center" w:tblpY="32"/>
        <w:tblW w:w="9106" w:type="dxa"/>
        <w:tblLayout w:type="fixed"/>
        <w:tblLook w:val="0000" w:firstRow="0" w:lastRow="0" w:firstColumn="0" w:lastColumn="0" w:noHBand="0" w:noVBand="0"/>
      </w:tblPr>
      <w:tblGrid>
        <w:gridCol w:w="1106"/>
        <w:gridCol w:w="309"/>
        <w:gridCol w:w="403"/>
        <w:gridCol w:w="740"/>
        <w:gridCol w:w="1427"/>
        <w:gridCol w:w="398"/>
        <w:gridCol w:w="1282"/>
        <w:gridCol w:w="142"/>
        <w:gridCol w:w="855"/>
        <w:gridCol w:w="143"/>
        <w:gridCol w:w="136"/>
        <w:gridCol w:w="6"/>
        <w:gridCol w:w="998"/>
        <w:gridCol w:w="1161"/>
      </w:tblGrid>
      <w:tr w:rsidR="00235A61" w14:paraId="32434279"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43EB3B00" w14:textId="77777777" w:rsidR="00235A61" w:rsidRDefault="00235A61" w:rsidP="0061357B">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235A61" w14:paraId="2B3B1595" w14:textId="77777777" w:rsidTr="000B7D3E">
        <w:trPr>
          <w:trHeight w:hRule="exact" w:val="552"/>
        </w:trPr>
        <w:tc>
          <w:tcPr>
            <w:tcW w:w="1106" w:type="dxa"/>
            <w:tcBorders>
              <w:top w:val="single" w:sz="4" w:space="0" w:color="auto"/>
              <w:left w:val="single" w:sz="4" w:space="0" w:color="auto"/>
              <w:bottom w:val="nil"/>
              <w:right w:val="single" w:sz="4" w:space="0" w:color="auto"/>
            </w:tcBorders>
            <w:vAlign w:val="center"/>
          </w:tcPr>
          <w:p w14:paraId="5959DCC5" w14:textId="77777777" w:rsidR="00235A61" w:rsidRDefault="00235A61" w:rsidP="0061357B">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67774FF9" w14:textId="77777777" w:rsidR="00235A61" w:rsidRDefault="00235A61" w:rsidP="0061357B">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6743FE90" w14:textId="77777777" w:rsidR="00235A61" w:rsidRDefault="00235A61" w:rsidP="0061357B">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689C4DD" w14:textId="77777777" w:rsidR="00235A61" w:rsidRDefault="00235A61" w:rsidP="0061357B">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5E521100" w14:textId="77777777" w:rsidR="00235A61" w:rsidRDefault="00235A61" w:rsidP="0061357B">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0D63081E" w14:textId="77777777" w:rsidR="00235A61" w:rsidRDefault="00235A61" w:rsidP="0061357B">
            <w:pPr>
              <w:jc w:val="left"/>
              <w:rPr>
                <w:rFonts w:eastAsia="仿宋_GB2312"/>
                <w:kern w:val="0"/>
                <w:szCs w:val="21"/>
              </w:rPr>
            </w:pPr>
          </w:p>
        </w:tc>
      </w:tr>
      <w:tr w:rsidR="00235A61" w14:paraId="7E2125DD" w14:textId="77777777" w:rsidTr="000B7D3E">
        <w:trPr>
          <w:trHeight w:hRule="exact" w:val="518"/>
        </w:trPr>
        <w:tc>
          <w:tcPr>
            <w:tcW w:w="1106" w:type="dxa"/>
            <w:tcBorders>
              <w:top w:val="single" w:sz="4" w:space="0" w:color="auto"/>
              <w:left w:val="single" w:sz="4" w:space="0" w:color="auto"/>
              <w:bottom w:val="nil"/>
              <w:right w:val="single" w:sz="4" w:space="0" w:color="auto"/>
            </w:tcBorders>
            <w:vAlign w:val="center"/>
          </w:tcPr>
          <w:p w14:paraId="14B7AED4" w14:textId="77777777" w:rsidR="00235A61" w:rsidRDefault="00235A61" w:rsidP="0061357B">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5BAA93F" w14:textId="77777777" w:rsidR="00235A61" w:rsidRDefault="00235A61" w:rsidP="0061357B">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44FBB280" w14:textId="77777777" w:rsidR="00235A61" w:rsidRDefault="00235A61" w:rsidP="0061357B">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06FB9F76" w14:textId="77777777" w:rsidR="00235A61" w:rsidRDefault="00235A61" w:rsidP="0061357B">
            <w:pPr>
              <w:jc w:val="left"/>
              <w:rPr>
                <w:rFonts w:eastAsia="仿宋_GB2312"/>
                <w:kern w:val="0"/>
                <w:szCs w:val="21"/>
              </w:rPr>
            </w:pPr>
          </w:p>
        </w:tc>
      </w:tr>
      <w:tr w:rsidR="00235A61" w14:paraId="6F01BC46"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8B691BC" w14:textId="77777777" w:rsidR="00235A61" w:rsidRDefault="00235A61" w:rsidP="0061357B">
            <w:pPr>
              <w:rPr>
                <w:rFonts w:eastAsia="仿宋_GB2312"/>
                <w:b/>
                <w:kern w:val="0"/>
                <w:szCs w:val="21"/>
              </w:rPr>
            </w:pPr>
            <w:r>
              <w:rPr>
                <w:rFonts w:eastAsia="仿宋_GB2312" w:hint="eastAsia"/>
                <w:b/>
                <w:kern w:val="0"/>
                <w:szCs w:val="21"/>
              </w:rPr>
              <w:t>标志性成果</w:t>
            </w:r>
          </w:p>
        </w:tc>
      </w:tr>
      <w:tr w:rsidR="00235A61" w14:paraId="52D01261" w14:textId="77777777" w:rsidTr="000B7D3E">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30A0C79C" w14:textId="77777777" w:rsidR="00235A61" w:rsidRDefault="00235A61" w:rsidP="0061357B">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23168104" w14:textId="77777777" w:rsidR="00235A61" w:rsidRDefault="00235A61" w:rsidP="0061357B">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1604C06" w14:textId="77777777" w:rsidR="00235A61" w:rsidRDefault="00235A61" w:rsidP="0061357B">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51464A"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项目</w:t>
            </w:r>
          </w:p>
          <w:p w14:paraId="070262FF"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19C8983" w14:textId="77777777" w:rsidR="00235A61" w:rsidRDefault="00235A61" w:rsidP="0061357B">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6D5414E5"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获批文件</w:t>
            </w:r>
          </w:p>
          <w:p w14:paraId="4DB278C6"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文号</w:t>
            </w:r>
          </w:p>
        </w:tc>
      </w:tr>
      <w:tr w:rsidR="00235A61" w14:paraId="3C63BD41"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35DF3E6"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8"/>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16627E2C"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B8F19A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BD6FF7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212769B"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5CE902" w14:textId="77777777" w:rsidR="00235A61" w:rsidRDefault="00235A61" w:rsidP="0061357B">
            <w:pPr>
              <w:jc w:val="center"/>
              <w:rPr>
                <w:rFonts w:eastAsia="仿宋_GB2312"/>
                <w:kern w:val="0"/>
                <w:szCs w:val="21"/>
              </w:rPr>
            </w:pPr>
          </w:p>
        </w:tc>
      </w:tr>
      <w:tr w:rsidR="00235A61" w14:paraId="1AC27AD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5960440C"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5D1F6D9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9BCA6B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554279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87FFB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0D15BFB" w14:textId="77777777" w:rsidR="00235A61" w:rsidRDefault="00235A61" w:rsidP="0061357B">
            <w:pPr>
              <w:jc w:val="center"/>
              <w:rPr>
                <w:rFonts w:eastAsia="仿宋_GB2312"/>
                <w:kern w:val="0"/>
                <w:szCs w:val="21"/>
              </w:rPr>
            </w:pPr>
          </w:p>
        </w:tc>
      </w:tr>
      <w:tr w:rsidR="00235A61" w14:paraId="5C21605B"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1F0191F" w14:textId="77777777" w:rsidR="00235A61" w:rsidRDefault="000B7D3E"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t>省级</w:t>
            </w:r>
            <w:r w:rsidR="00CA15B0">
              <w:rPr>
                <w:rFonts w:ascii="仿宋_GB2312" w:eastAsia="仿宋_GB2312" w:hint="eastAsia"/>
                <w:kern w:val="0"/>
                <w:sz w:val="18"/>
                <w:szCs w:val="18"/>
              </w:rPr>
              <w:t>教学成果一等奖</w:t>
            </w:r>
            <w:r>
              <w:rPr>
                <w:rFonts w:ascii="仿宋_GB2312" w:eastAsia="仿宋_GB2312" w:hint="eastAsia"/>
                <w:kern w:val="0"/>
                <w:sz w:val="18"/>
                <w:szCs w:val="18"/>
              </w:rPr>
              <w:t>及以上</w:t>
            </w:r>
            <w:r w:rsidR="00235A61">
              <w:rPr>
                <w:rFonts w:ascii="仿宋_GB2312" w:eastAsia="仿宋_GB2312" w:hint="eastAsia"/>
                <w:kern w:val="0"/>
                <w:sz w:val="18"/>
                <w:szCs w:val="18"/>
              </w:rPr>
              <w:t>教学成果奖励</w:t>
            </w:r>
            <w:r w:rsidR="00235A61">
              <w:rPr>
                <w:rStyle w:val="a8"/>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630093E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835DB8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532C99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86D7F7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BC127D2" w14:textId="77777777" w:rsidR="00235A61" w:rsidRDefault="00235A61" w:rsidP="0061357B">
            <w:pPr>
              <w:jc w:val="center"/>
              <w:rPr>
                <w:rFonts w:eastAsia="仿宋_GB2312"/>
                <w:kern w:val="0"/>
                <w:szCs w:val="21"/>
              </w:rPr>
            </w:pPr>
          </w:p>
        </w:tc>
      </w:tr>
      <w:tr w:rsidR="00235A61" w14:paraId="00493DA5" w14:textId="77777777" w:rsidTr="00CA15B0">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077A5E53"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C8152C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851276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60AFF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44AAC7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C7D529" w14:textId="77777777" w:rsidR="00235A61" w:rsidRDefault="00235A61" w:rsidP="0061357B">
            <w:pPr>
              <w:jc w:val="center"/>
              <w:rPr>
                <w:rFonts w:eastAsia="仿宋_GB2312"/>
                <w:kern w:val="0"/>
                <w:szCs w:val="21"/>
              </w:rPr>
            </w:pPr>
          </w:p>
        </w:tc>
      </w:tr>
      <w:tr w:rsidR="00235A61" w14:paraId="6D7018DE" w14:textId="77777777" w:rsidTr="000B7D3E">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4CE9BD1" w14:textId="77777777" w:rsidR="00235A61" w:rsidRDefault="00235A61" w:rsidP="00E6454F">
            <w:pPr>
              <w:pStyle w:val="aa"/>
              <w:rPr>
                <w:rFonts w:ascii="仿宋_GB2312" w:eastAsia="仿宋_GB2312"/>
              </w:rPr>
            </w:pPr>
            <w:r>
              <w:rPr>
                <w:rFonts w:ascii="仿宋_GB2312" w:eastAsia="仿宋_GB2312" w:hint="eastAsia"/>
              </w:rPr>
              <w:t>国家</w:t>
            </w:r>
            <w:r w:rsidR="00E6454F">
              <w:rPr>
                <w:rFonts w:ascii="仿宋_GB2312" w:eastAsia="仿宋_GB2312" w:hint="eastAsia"/>
              </w:rPr>
              <w:t>（省级）重点建设专业</w:t>
            </w:r>
            <w:r>
              <w:rPr>
                <w:rStyle w:val="a8"/>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553C4F3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B87C6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1888183"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CDD442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8B48AF" w14:textId="77777777" w:rsidR="00235A61" w:rsidRDefault="00235A61" w:rsidP="0061357B">
            <w:pPr>
              <w:jc w:val="center"/>
              <w:rPr>
                <w:rFonts w:eastAsia="仿宋_GB2312"/>
                <w:kern w:val="0"/>
                <w:szCs w:val="21"/>
              </w:rPr>
            </w:pPr>
          </w:p>
        </w:tc>
      </w:tr>
      <w:tr w:rsidR="00235A61" w14:paraId="3E8EDFAF" w14:textId="77777777" w:rsidTr="000B7D3E">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0076FECE"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019C59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7BDA71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1BF169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AD14E8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ABF78ED" w14:textId="77777777" w:rsidR="00235A61" w:rsidRDefault="00235A61" w:rsidP="0061357B">
            <w:pPr>
              <w:jc w:val="center"/>
              <w:rPr>
                <w:rFonts w:eastAsia="仿宋_GB2312"/>
                <w:kern w:val="0"/>
                <w:szCs w:val="21"/>
              </w:rPr>
            </w:pPr>
          </w:p>
        </w:tc>
      </w:tr>
      <w:tr w:rsidR="00235A61" w14:paraId="6C5FCBEE"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A281046" w14:textId="77777777" w:rsidR="00235A61" w:rsidRDefault="00235A61" w:rsidP="00CA15B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8"/>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3E04FCC9"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0627D1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D64CB0B"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ECE44F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A391ED0" w14:textId="77777777" w:rsidR="00235A61" w:rsidRDefault="00235A61" w:rsidP="0061357B">
            <w:pPr>
              <w:jc w:val="center"/>
              <w:rPr>
                <w:rFonts w:eastAsia="仿宋_GB2312"/>
                <w:kern w:val="0"/>
                <w:szCs w:val="21"/>
              </w:rPr>
            </w:pPr>
          </w:p>
        </w:tc>
      </w:tr>
      <w:tr w:rsidR="00235A61" w14:paraId="7BA6781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21F5668"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742B1D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4AC7731"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7656BB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E322CE"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CBAF71B" w14:textId="77777777" w:rsidR="00235A61" w:rsidRDefault="00235A61" w:rsidP="0061357B">
            <w:pPr>
              <w:jc w:val="center"/>
              <w:rPr>
                <w:rFonts w:eastAsia="仿宋_GB2312"/>
                <w:kern w:val="0"/>
                <w:szCs w:val="21"/>
              </w:rPr>
            </w:pPr>
          </w:p>
        </w:tc>
      </w:tr>
      <w:tr w:rsidR="00235A61" w14:paraId="7B747F88"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C5AB7F1"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w:t>
            </w:r>
            <w:r w:rsidR="00CA15B0">
              <w:rPr>
                <w:rFonts w:ascii="仿宋_GB2312" w:eastAsia="仿宋_GB2312" w:hint="eastAsia"/>
                <w:kern w:val="0"/>
                <w:sz w:val="18"/>
                <w:szCs w:val="18"/>
              </w:rPr>
              <w:t>（省级）</w:t>
            </w:r>
            <w:r>
              <w:rPr>
                <w:rFonts w:ascii="仿宋_GB2312" w:eastAsia="仿宋_GB2312" w:hint="eastAsia"/>
                <w:kern w:val="0"/>
                <w:sz w:val="18"/>
                <w:szCs w:val="18"/>
              </w:rPr>
              <w:t>职业教育专业教学资源库和国家</w:t>
            </w:r>
            <w:r w:rsidR="00B15248">
              <w:rPr>
                <w:rFonts w:ascii="仿宋_GB2312" w:eastAsia="仿宋_GB2312" w:hint="eastAsia"/>
                <w:kern w:val="0"/>
                <w:sz w:val="18"/>
                <w:szCs w:val="18"/>
              </w:rPr>
              <w:t>（省级）</w:t>
            </w:r>
            <w:r>
              <w:rPr>
                <w:rFonts w:ascii="仿宋_GB2312" w:eastAsia="仿宋_GB2312" w:hint="eastAsia"/>
                <w:kern w:val="0"/>
                <w:sz w:val="18"/>
                <w:szCs w:val="18"/>
              </w:rPr>
              <w:t>在线开放课程开发</w:t>
            </w:r>
            <w:r>
              <w:rPr>
                <w:rStyle w:val="a8"/>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7F4F766F"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67F710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21F877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E9D8282"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BA45C44" w14:textId="77777777" w:rsidR="00235A61" w:rsidRDefault="00235A61" w:rsidP="0061357B">
            <w:pPr>
              <w:jc w:val="center"/>
              <w:rPr>
                <w:rFonts w:eastAsia="仿宋_GB2312"/>
                <w:kern w:val="0"/>
                <w:szCs w:val="21"/>
              </w:rPr>
            </w:pPr>
          </w:p>
        </w:tc>
      </w:tr>
      <w:tr w:rsidR="00235A61" w14:paraId="35702C9C" w14:textId="77777777" w:rsidTr="001E4965">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3F4D74A6"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980E20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06C7C64"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CECCB3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33DC4D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3B6588E" w14:textId="77777777" w:rsidR="00235A61" w:rsidRDefault="00235A61" w:rsidP="0061357B">
            <w:pPr>
              <w:jc w:val="center"/>
              <w:rPr>
                <w:rFonts w:eastAsia="仿宋_GB2312"/>
                <w:kern w:val="0"/>
                <w:szCs w:val="21"/>
              </w:rPr>
            </w:pPr>
          </w:p>
        </w:tc>
      </w:tr>
      <w:tr w:rsidR="00235A61" w14:paraId="2C56925C" w14:textId="77777777" w:rsidTr="00362709">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2B6C322B" w14:textId="77777777" w:rsidR="00235A61" w:rsidRDefault="00235A61" w:rsidP="00B63879">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w:t>
            </w:r>
            <w:r w:rsidR="00B63879">
              <w:rPr>
                <w:rFonts w:ascii="仿宋_GB2312" w:eastAsia="仿宋_GB2312" w:hint="eastAsia"/>
                <w:kern w:val="0"/>
                <w:sz w:val="18"/>
                <w:szCs w:val="18"/>
              </w:rPr>
              <w:t>省级</w:t>
            </w:r>
            <w:r w:rsidR="00B15248">
              <w:rPr>
                <w:rFonts w:ascii="仿宋_GB2312" w:eastAsia="仿宋_GB2312" w:hint="eastAsia"/>
                <w:kern w:val="0"/>
                <w:sz w:val="18"/>
                <w:szCs w:val="18"/>
              </w:rPr>
              <w:t>一等奖及以上</w:t>
            </w:r>
            <w:r w:rsidR="001E4965">
              <w:rPr>
                <w:rFonts w:ascii="仿宋_GB2312" w:eastAsia="仿宋_GB2312" w:hint="eastAsia"/>
                <w:kern w:val="0"/>
                <w:sz w:val="18"/>
                <w:szCs w:val="18"/>
              </w:rPr>
              <w:t>奖励</w:t>
            </w:r>
            <w:r>
              <w:rPr>
                <w:rStyle w:val="a8"/>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70CD58C3"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D3131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C8F787A"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70D99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FB7E199" w14:textId="77777777" w:rsidR="00235A61" w:rsidRDefault="00235A61" w:rsidP="0061357B">
            <w:pPr>
              <w:jc w:val="center"/>
              <w:rPr>
                <w:rFonts w:eastAsia="仿宋_GB2312"/>
                <w:kern w:val="0"/>
                <w:szCs w:val="21"/>
              </w:rPr>
            </w:pPr>
          </w:p>
        </w:tc>
      </w:tr>
      <w:tr w:rsidR="00235A61" w14:paraId="3B4A020A" w14:textId="77777777" w:rsidTr="00362709">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0399CDB"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0D433156"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C8776C"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9A598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A687995"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50D5386" w14:textId="77777777" w:rsidR="00235A61" w:rsidRDefault="00235A61" w:rsidP="0061357B">
            <w:pPr>
              <w:jc w:val="center"/>
              <w:rPr>
                <w:rFonts w:eastAsia="仿宋_GB2312"/>
                <w:kern w:val="0"/>
                <w:szCs w:val="21"/>
              </w:rPr>
            </w:pPr>
          </w:p>
        </w:tc>
      </w:tr>
      <w:tr w:rsidR="00235A61" w14:paraId="5582C633" w14:textId="77777777" w:rsidTr="00362709">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213D029D"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8"/>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3C9A17B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8D1A7A"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63DA75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649998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093E9F2" w14:textId="77777777" w:rsidR="00235A61" w:rsidRDefault="00235A61" w:rsidP="0061357B">
            <w:pPr>
              <w:jc w:val="center"/>
              <w:rPr>
                <w:rFonts w:eastAsia="仿宋_GB2312"/>
                <w:kern w:val="0"/>
                <w:szCs w:val="21"/>
              </w:rPr>
            </w:pPr>
          </w:p>
        </w:tc>
      </w:tr>
      <w:tr w:rsidR="00235A61" w14:paraId="7E14C8C6" w14:textId="77777777" w:rsidTr="00362709">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4FA71D7"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6EDFA61"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2AB3AB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DF7A83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0FE036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BD46432" w14:textId="77777777" w:rsidR="00235A61" w:rsidRDefault="00235A61" w:rsidP="0061357B">
            <w:pPr>
              <w:jc w:val="center"/>
              <w:rPr>
                <w:rFonts w:eastAsia="仿宋_GB2312"/>
                <w:kern w:val="0"/>
                <w:szCs w:val="21"/>
              </w:rPr>
            </w:pPr>
          </w:p>
        </w:tc>
      </w:tr>
      <w:tr w:rsidR="00235A61" w14:paraId="6B275824" w14:textId="77777777" w:rsidTr="00E6454F">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E67425F" w14:textId="77777777" w:rsidR="00235A61" w:rsidRDefault="00235A61"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lastRenderedPageBreak/>
              <w:t>教师获</w:t>
            </w:r>
            <w:r w:rsidR="000B7D3E">
              <w:rPr>
                <w:rFonts w:ascii="仿宋_GB2312" w:eastAsia="仿宋_GB2312" w:hint="eastAsia"/>
                <w:kern w:val="0"/>
                <w:sz w:val="18"/>
                <w:szCs w:val="18"/>
              </w:rPr>
              <w:t>省级及以上</w:t>
            </w:r>
            <w:r>
              <w:rPr>
                <w:rFonts w:ascii="仿宋_GB2312" w:eastAsia="仿宋_GB2312" w:hint="eastAsia"/>
                <w:kern w:val="0"/>
                <w:sz w:val="18"/>
                <w:szCs w:val="18"/>
              </w:rPr>
              <w:t>奖励</w:t>
            </w:r>
            <w:r>
              <w:rPr>
                <w:rStyle w:val="a8"/>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A6A2CD2"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6466D4D"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6DBE3DC"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CC1544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FCBDE99" w14:textId="77777777" w:rsidR="00235A61" w:rsidRDefault="00235A61" w:rsidP="0061357B">
            <w:pPr>
              <w:jc w:val="center"/>
              <w:rPr>
                <w:rFonts w:eastAsia="仿宋_GB2312"/>
                <w:kern w:val="0"/>
                <w:szCs w:val="21"/>
              </w:rPr>
            </w:pPr>
          </w:p>
        </w:tc>
      </w:tr>
      <w:tr w:rsidR="00235A61" w14:paraId="7D08B9DE"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F6D3EA2" w14:textId="77777777" w:rsidR="00235A61" w:rsidRDefault="00235A61" w:rsidP="0061357B">
            <w:pPr>
              <w:jc w:val="left"/>
              <w:rPr>
                <w:rFonts w:eastAsia="仿宋_GB2312"/>
                <w:b/>
                <w:szCs w:val="21"/>
              </w:rPr>
            </w:pPr>
            <w:r>
              <w:rPr>
                <w:rFonts w:eastAsia="仿宋_GB2312" w:hint="eastAsia"/>
                <w:b/>
                <w:szCs w:val="21"/>
              </w:rPr>
              <w:t>团队（专业）带头人</w:t>
            </w:r>
          </w:p>
        </w:tc>
      </w:tr>
      <w:tr w:rsidR="00235A61" w14:paraId="1FAE4B34"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2CF84DD" w14:textId="77777777" w:rsidR="00235A61" w:rsidRDefault="00235A61" w:rsidP="0061357B">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28FF01"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05CBB8B6" w14:textId="77777777" w:rsidR="00235A61" w:rsidRDefault="00235A61" w:rsidP="0061357B">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379CE98" w14:textId="77777777" w:rsidR="00235A61" w:rsidRDefault="00235A61" w:rsidP="0061357B">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22F78B11" w14:textId="77777777" w:rsidR="00235A61" w:rsidRDefault="00235A61" w:rsidP="0061357B">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0D9EC9BF" w14:textId="77777777" w:rsidR="00235A61" w:rsidRDefault="00235A61" w:rsidP="0061357B">
            <w:pPr>
              <w:jc w:val="left"/>
              <w:rPr>
                <w:rFonts w:eastAsia="仿宋_GB2312"/>
                <w:szCs w:val="21"/>
              </w:rPr>
            </w:pPr>
          </w:p>
        </w:tc>
      </w:tr>
      <w:tr w:rsidR="00235A61" w14:paraId="09CDBDBD"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7C87C0CF" w14:textId="77777777" w:rsidR="00235A61" w:rsidRDefault="00235A61" w:rsidP="0061357B">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FCCADE"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42FFA8A6" w14:textId="77777777" w:rsidR="00235A61" w:rsidRDefault="00235A61" w:rsidP="0061357B">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64F5C7D6" w14:textId="77777777" w:rsidR="00235A61" w:rsidRDefault="00235A61" w:rsidP="0061357B">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4004D49" w14:textId="77777777" w:rsidR="00235A61" w:rsidRDefault="00235A61" w:rsidP="0061357B">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5AA1BC9D" w14:textId="77777777" w:rsidR="00235A61" w:rsidRDefault="00235A61" w:rsidP="0061357B">
            <w:pPr>
              <w:jc w:val="center"/>
              <w:rPr>
                <w:rFonts w:eastAsia="仿宋_GB2312"/>
                <w:szCs w:val="21"/>
              </w:rPr>
            </w:pPr>
          </w:p>
        </w:tc>
      </w:tr>
      <w:tr w:rsidR="00235A61" w14:paraId="7DDA4E53"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F4A1F3" w14:textId="77777777" w:rsidR="00235A61" w:rsidRDefault="00235A61" w:rsidP="0061357B">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27F5BA26" w14:textId="77777777" w:rsidR="00235A61" w:rsidRDefault="00235A61" w:rsidP="0061357B">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18F3199A" w14:textId="77777777" w:rsidR="00235A61" w:rsidRDefault="00235A61" w:rsidP="0061357B">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4129DB99" w14:textId="77777777" w:rsidR="00235A61" w:rsidRDefault="00235A61" w:rsidP="0061357B">
            <w:pPr>
              <w:jc w:val="left"/>
              <w:rPr>
                <w:rFonts w:eastAsia="仿宋_GB2312"/>
                <w:szCs w:val="21"/>
              </w:rPr>
            </w:pPr>
          </w:p>
        </w:tc>
      </w:tr>
      <w:tr w:rsidR="00235A61" w14:paraId="6C8C48CC" w14:textId="77777777" w:rsidTr="000B7D3E">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AFBCCE0" w14:textId="77777777" w:rsidR="00235A61" w:rsidRDefault="00235A61" w:rsidP="0061357B">
            <w:pPr>
              <w:jc w:val="center"/>
              <w:rPr>
                <w:rFonts w:eastAsia="仿宋_GB2312"/>
                <w:sz w:val="20"/>
              </w:rPr>
            </w:pPr>
            <w:r>
              <w:rPr>
                <w:rFonts w:eastAsia="仿宋_GB2312"/>
                <w:sz w:val="20"/>
              </w:rPr>
              <w:t>主要</w:t>
            </w:r>
          </w:p>
          <w:p w14:paraId="68EF77A0" w14:textId="77777777" w:rsidR="00235A61" w:rsidRDefault="00235A61" w:rsidP="0061357B">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5CD358D" w14:textId="77777777" w:rsidR="00235A61" w:rsidRDefault="00235A61" w:rsidP="0061357B">
            <w:pPr>
              <w:jc w:val="left"/>
              <w:rPr>
                <w:rFonts w:eastAsia="仿宋_GB2312"/>
                <w:sz w:val="20"/>
              </w:rPr>
            </w:pPr>
          </w:p>
        </w:tc>
      </w:tr>
      <w:tr w:rsidR="00235A61" w14:paraId="75B42A61" w14:textId="77777777" w:rsidTr="000B7D3E">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CD1AD7F" w14:textId="77777777" w:rsidR="00235A61" w:rsidRDefault="00235A61" w:rsidP="0061357B">
            <w:pPr>
              <w:jc w:val="center"/>
              <w:rPr>
                <w:rFonts w:eastAsia="仿宋_GB2312"/>
                <w:sz w:val="20"/>
              </w:rPr>
            </w:pPr>
            <w:r>
              <w:rPr>
                <w:rFonts w:eastAsia="仿宋_GB2312"/>
                <w:sz w:val="20"/>
              </w:rPr>
              <w:lastRenderedPageBreak/>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72F9D6D9" w14:textId="77777777" w:rsidR="00235A61" w:rsidRDefault="00235A61" w:rsidP="0061357B">
            <w:pPr>
              <w:jc w:val="left"/>
              <w:rPr>
                <w:rFonts w:eastAsia="仿宋_GB2312"/>
                <w:sz w:val="20"/>
              </w:rPr>
            </w:pPr>
          </w:p>
        </w:tc>
      </w:tr>
    </w:tbl>
    <w:p w14:paraId="1BCACCA4" w14:textId="77777777" w:rsidR="00235A61" w:rsidRDefault="00235A61" w:rsidP="00235A61">
      <w:pPr>
        <w:numPr>
          <w:ilvl w:val="0"/>
          <w:numId w:val="1"/>
        </w:numPr>
        <w:rPr>
          <w:rFonts w:ascii="Calibri" w:hAnsi="Calibri"/>
        </w:rPr>
        <w:sectPr w:rsidR="00235A61">
          <w:footerReference w:type="even" r:id="rId7"/>
          <w:footerReference w:type="default" r:id="rId8"/>
          <w:pgSz w:w="11906" w:h="16838"/>
          <w:pgMar w:top="1440" w:right="1797" w:bottom="1440" w:left="1797" w:header="851" w:footer="992" w:gutter="0"/>
          <w:cols w:space="720"/>
          <w:titlePg/>
          <w:docGrid w:type="lines" w:linePitch="312"/>
        </w:sectPr>
      </w:pPr>
    </w:p>
    <w:tbl>
      <w:tblPr>
        <w:tblW w:w="0" w:type="auto"/>
        <w:jc w:val="center"/>
        <w:tblLayout w:type="fixed"/>
        <w:tblLook w:val="0000" w:firstRow="0" w:lastRow="0" w:firstColumn="0" w:lastColumn="0" w:noHBand="0" w:noVBand="0"/>
      </w:tblPr>
      <w:tblGrid>
        <w:gridCol w:w="1510"/>
        <w:gridCol w:w="1510"/>
        <w:gridCol w:w="1511"/>
        <w:gridCol w:w="1488"/>
        <w:gridCol w:w="2423"/>
        <w:gridCol w:w="2539"/>
        <w:gridCol w:w="2765"/>
      </w:tblGrid>
      <w:tr w:rsidR="00235A61" w14:paraId="42F933B8" w14:textId="77777777" w:rsidTr="0061357B">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4E197DBA" w14:textId="77777777" w:rsidR="00235A61" w:rsidRDefault="00235A61" w:rsidP="0061357B">
            <w:pPr>
              <w:jc w:val="left"/>
              <w:rPr>
                <w:rFonts w:eastAsia="仿宋_GB2312"/>
                <w:b/>
                <w:sz w:val="24"/>
                <w:szCs w:val="24"/>
              </w:rPr>
            </w:pPr>
            <w:r>
              <w:rPr>
                <w:rFonts w:eastAsia="仿宋_GB2312"/>
                <w:b/>
                <w:sz w:val="24"/>
                <w:szCs w:val="24"/>
              </w:rPr>
              <w:lastRenderedPageBreak/>
              <w:t>项目团队</w:t>
            </w:r>
            <w:r>
              <w:rPr>
                <w:rFonts w:eastAsia="仿宋_GB2312" w:hint="eastAsia"/>
                <w:b/>
                <w:sz w:val="24"/>
                <w:szCs w:val="24"/>
              </w:rPr>
              <w:t>骨干成员</w:t>
            </w:r>
          </w:p>
        </w:tc>
      </w:tr>
      <w:tr w:rsidR="00235A61" w14:paraId="53CAFBE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6D41E9F1" w14:textId="77777777" w:rsidR="00235A61" w:rsidRDefault="00235A61" w:rsidP="0061357B">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14B8A310" w14:textId="77777777" w:rsidR="00235A61" w:rsidRDefault="00235A61" w:rsidP="0061357B">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0A544E7E" w14:textId="77777777" w:rsidR="00235A61" w:rsidRDefault="00235A61" w:rsidP="0061357B">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5F53FBA8" w14:textId="77777777" w:rsidR="00235A61" w:rsidRDefault="00235A61" w:rsidP="0061357B">
            <w:pPr>
              <w:spacing w:before="48" w:after="48"/>
              <w:jc w:val="center"/>
              <w:rPr>
                <w:rFonts w:eastAsia="仿宋_GB2312"/>
                <w:sz w:val="24"/>
                <w:szCs w:val="24"/>
              </w:rPr>
            </w:pPr>
            <w:r>
              <w:rPr>
                <w:rFonts w:eastAsia="仿宋_GB2312" w:hint="eastAsia"/>
                <w:sz w:val="24"/>
                <w:szCs w:val="24"/>
              </w:rPr>
              <w:t>专职教师或</w:t>
            </w:r>
          </w:p>
          <w:p w14:paraId="33EA4B9A" w14:textId="77777777" w:rsidR="00235A61" w:rsidRDefault="00235A61" w:rsidP="0061357B">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3E63182E" w14:textId="77777777" w:rsidR="00235A61" w:rsidRDefault="00235A61" w:rsidP="0061357B">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7AA37041" w14:textId="77777777" w:rsidR="00235A61" w:rsidRDefault="00235A61" w:rsidP="0061357B">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6B165BC1" w14:textId="77777777" w:rsidR="00235A61" w:rsidRDefault="00235A61" w:rsidP="0061357B">
            <w:pPr>
              <w:spacing w:before="48" w:after="48"/>
              <w:jc w:val="center"/>
              <w:rPr>
                <w:rFonts w:eastAsia="仿宋_GB2312"/>
                <w:sz w:val="24"/>
                <w:szCs w:val="24"/>
              </w:rPr>
            </w:pPr>
            <w:r>
              <w:rPr>
                <w:rFonts w:eastAsia="仿宋_GB2312" w:hint="eastAsia"/>
                <w:sz w:val="24"/>
                <w:szCs w:val="24"/>
              </w:rPr>
              <w:t>团队分工（课程模块）</w:t>
            </w:r>
          </w:p>
        </w:tc>
      </w:tr>
      <w:tr w:rsidR="00235A61" w14:paraId="20DF05A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D2F232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463DB79"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E757B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71C1DFC"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CB7099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4F8A74D"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36F197" w14:textId="77777777" w:rsidR="00235A61" w:rsidRDefault="00235A61" w:rsidP="0061357B">
            <w:pPr>
              <w:jc w:val="left"/>
              <w:rPr>
                <w:rFonts w:eastAsia="仿宋_GB2312"/>
                <w:sz w:val="24"/>
                <w:szCs w:val="24"/>
              </w:rPr>
            </w:pPr>
          </w:p>
        </w:tc>
      </w:tr>
      <w:tr w:rsidR="00235A61" w14:paraId="6028F8DE"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6E96CD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400D69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F34FC9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CB7E0D"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FAFBE5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4252488"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FF75FF4" w14:textId="77777777" w:rsidR="00235A61" w:rsidRDefault="00235A61" w:rsidP="0061357B">
            <w:pPr>
              <w:jc w:val="left"/>
              <w:rPr>
                <w:rFonts w:eastAsia="仿宋_GB2312"/>
                <w:sz w:val="24"/>
                <w:szCs w:val="24"/>
              </w:rPr>
            </w:pPr>
          </w:p>
        </w:tc>
      </w:tr>
      <w:tr w:rsidR="00235A61" w14:paraId="38A02BD5"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EE045B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CDEB0D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63295D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DAA8D33"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2F7DDA8"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9FF40E2"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69098C" w14:textId="77777777" w:rsidR="00235A61" w:rsidRDefault="00235A61" w:rsidP="0061357B">
            <w:pPr>
              <w:jc w:val="left"/>
              <w:rPr>
                <w:rFonts w:eastAsia="仿宋_GB2312"/>
                <w:sz w:val="24"/>
                <w:szCs w:val="24"/>
              </w:rPr>
            </w:pPr>
          </w:p>
        </w:tc>
      </w:tr>
      <w:tr w:rsidR="00235A61" w14:paraId="0CDC73F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73BE5A6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89EFAF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360E653E"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14EC60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60EDCF9"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33FF04F"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6F2D4D9" w14:textId="77777777" w:rsidR="00235A61" w:rsidRDefault="00235A61" w:rsidP="0061357B">
            <w:pPr>
              <w:jc w:val="left"/>
              <w:rPr>
                <w:rFonts w:eastAsia="仿宋_GB2312"/>
                <w:sz w:val="24"/>
                <w:szCs w:val="24"/>
              </w:rPr>
            </w:pPr>
          </w:p>
        </w:tc>
      </w:tr>
      <w:tr w:rsidR="00235A61" w14:paraId="0E26D4BF"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05A3449"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F948EAB"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131E7CD"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29675BF"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12FE4CC"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56939BB"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00D889B0" w14:textId="77777777" w:rsidR="00235A61" w:rsidRDefault="00235A61" w:rsidP="0061357B">
            <w:pPr>
              <w:jc w:val="left"/>
              <w:rPr>
                <w:rFonts w:eastAsia="仿宋_GB2312"/>
                <w:sz w:val="24"/>
                <w:szCs w:val="24"/>
              </w:rPr>
            </w:pPr>
          </w:p>
        </w:tc>
      </w:tr>
      <w:tr w:rsidR="00235A61" w14:paraId="0CD49C0B"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2BC528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DB680F6"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E27E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BCCFF6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26DE82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D6FA29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BC6753" w14:textId="77777777" w:rsidR="00235A61" w:rsidRDefault="00235A61" w:rsidP="0061357B">
            <w:pPr>
              <w:jc w:val="left"/>
              <w:rPr>
                <w:rFonts w:eastAsia="仿宋_GB2312"/>
                <w:sz w:val="24"/>
                <w:szCs w:val="24"/>
              </w:rPr>
            </w:pPr>
          </w:p>
        </w:tc>
      </w:tr>
      <w:tr w:rsidR="00235A61" w14:paraId="69F8AAD7"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373110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06070B8"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ED0E10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561E3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D112A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7C650D7"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18015A" w14:textId="77777777" w:rsidR="00235A61" w:rsidRDefault="00235A61" w:rsidP="0061357B">
            <w:pPr>
              <w:jc w:val="left"/>
              <w:rPr>
                <w:rFonts w:eastAsia="仿宋_GB2312"/>
                <w:sz w:val="24"/>
                <w:szCs w:val="24"/>
              </w:rPr>
            </w:pPr>
          </w:p>
        </w:tc>
      </w:tr>
      <w:tr w:rsidR="00235A61" w14:paraId="6278250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3BEEF72"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EF4AD1F"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BA26DC2"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15969BE"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E3A75B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3C1CE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D23D390" w14:textId="77777777" w:rsidR="00235A61" w:rsidRDefault="00235A61" w:rsidP="0061357B">
            <w:pPr>
              <w:jc w:val="left"/>
              <w:rPr>
                <w:rFonts w:eastAsia="仿宋_GB2312"/>
                <w:sz w:val="24"/>
                <w:szCs w:val="24"/>
              </w:rPr>
            </w:pPr>
          </w:p>
        </w:tc>
      </w:tr>
      <w:tr w:rsidR="00235A61" w14:paraId="38FBB3C2"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31AF80"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B268430"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FA9F23C"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5BEEEF8"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8E26DA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1952C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2E0E69B" w14:textId="77777777" w:rsidR="00235A61" w:rsidRDefault="00235A61" w:rsidP="0061357B">
            <w:pPr>
              <w:jc w:val="left"/>
              <w:rPr>
                <w:rFonts w:eastAsia="仿宋_GB2312"/>
                <w:sz w:val="24"/>
                <w:szCs w:val="24"/>
              </w:rPr>
            </w:pPr>
          </w:p>
        </w:tc>
      </w:tr>
      <w:tr w:rsidR="00235A61" w14:paraId="01B81AA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B2BDF3D"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D1FDEC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AB189C6"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7FF4DD7"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5A13F0"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2BBA81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42B71C3" w14:textId="77777777" w:rsidR="00235A61" w:rsidRDefault="00235A61" w:rsidP="0061357B">
            <w:pPr>
              <w:jc w:val="left"/>
              <w:rPr>
                <w:rFonts w:eastAsia="仿宋_GB2312"/>
                <w:sz w:val="24"/>
                <w:szCs w:val="24"/>
              </w:rPr>
            </w:pPr>
          </w:p>
        </w:tc>
      </w:tr>
      <w:tr w:rsidR="00235A61" w14:paraId="671AD4C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EE3908D" w14:textId="77777777" w:rsidR="00235A61" w:rsidRDefault="00235A61" w:rsidP="0061357B">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4B2D2BD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EF6E36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07F4855"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E068ACB"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C076424"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99889D" w14:textId="77777777" w:rsidR="00235A61" w:rsidRDefault="00235A61" w:rsidP="0061357B">
            <w:pPr>
              <w:jc w:val="left"/>
              <w:rPr>
                <w:rFonts w:eastAsia="仿宋_GB2312"/>
                <w:sz w:val="24"/>
                <w:szCs w:val="24"/>
              </w:rPr>
            </w:pPr>
          </w:p>
        </w:tc>
      </w:tr>
    </w:tbl>
    <w:p w14:paraId="0B62167D" w14:textId="77777777" w:rsidR="00235A61" w:rsidRDefault="00235A61" w:rsidP="00235A61">
      <w:pPr>
        <w:spacing w:before="48" w:after="48" w:line="360" w:lineRule="auto"/>
        <w:rPr>
          <w:rFonts w:eastAsia="黑体"/>
          <w:sz w:val="28"/>
          <w:szCs w:val="28"/>
        </w:rPr>
        <w:sectPr w:rsidR="00235A61">
          <w:headerReference w:type="default" r:id="rId9"/>
          <w:pgSz w:w="16838" w:h="11906" w:orient="landscape"/>
          <w:pgMar w:top="1800" w:right="1440" w:bottom="1800" w:left="1440" w:header="851" w:footer="992" w:gutter="0"/>
          <w:cols w:space="720"/>
          <w:docGrid w:type="lines" w:linePitch="312"/>
        </w:sectPr>
      </w:pPr>
    </w:p>
    <w:p w14:paraId="4D05695D" w14:textId="77777777" w:rsidR="00235A61" w:rsidRDefault="00235A61" w:rsidP="00235A61">
      <w:pPr>
        <w:spacing w:before="48" w:after="48" w:line="360" w:lineRule="auto"/>
        <w:rPr>
          <w:rFonts w:eastAsia="黑体"/>
          <w:sz w:val="28"/>
          <w:szCs w:val="28"/>
        </w:rPr>
      </w:pPr>
      <w:r>
        <w:rPr>
          <w:rFonts w:eastAsia="黑体"/>
          <w:sz w:val="28"/>
          <w:szCs w:val="28"/>
        </w:rPr>
        <w:lastRenderedPageBreak/>
        <w:t>二、</w:t>
      </w:r>
      <w:r>
        <w:rPr>
          <w:rFonts w:eastAsia="黑体" w:hint="eastAsia"/>
          <w:sz w:val="28"/>
          <w:szCs w:val="28"/>
        </w:rPr>
        <w:t>团队</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46"/>
        <w:gridCol w:w="7796"/>
      </w:tblGrid>
      <w:tr w:rsidR="00235A61" w14:paraId="01DC2E8F"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63A7F83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3DEA313E" w14:textId="77777777" w:rsidR="00235A61" w:rsidRDefault="00235A61" w:rsidP="0061357B">
            <w:pPr>
              <w:rPr>
                <w:rFonts w:eastAsia="仿宋_GB2312"/>
                <w:sz w:val="24"/>
                <w:szCs w:val="24"/>
              </w:rPr>
            </w:pPr>
            <w:r>
              <w:rPr>
                <w:rFonts w:eastAsia="仿宋_GB2312"/>
                <w:sz w:val="24"/>
                <w:szCs w:val="24"/>
              </w:rPr>
              <w:t>具体阐述</w:t>
            </w:r>
            <w:r>
              <w:rPr>
                <w:rFonts w:eastAsia="仿宋_GB2312" w:hint="eastAsia"/>
                <w:sz w:val="24"/>
                <w:szCs w:val="24"/>
              </w:rPr>
              <w:t>教学创新团队</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5C6FFA81" w14:textId="77777777" w:rsidR="00235A61" w:rsidRDefault="00235A61" w:rsidP="0061357B">
            <w:pPr>
              <w:rPr>
                <w:rFonts w:eastAsia="仿宋_GB2312"/>
                <w:sz w:val="24"/>
                <w:szCs w:val="24"/>
              </w:rPr>
            </w:pPr>
          </w:p>
          <w:p w14:paraId="4EE9FEAE" w14:textId="77777777" w:rsidR="00235A61" w:rsidRDefault="00235A61" w:rsidP="0061357B">
            <w:pPr>
              <w:tabs>
                <w:tab w:val="left" w:pos="660"/>
              </w:tabs>
              <w:rPr>
                <w:rFonts w:eastAsia="仿宋_GB2312"/>
                <w:sz w:val="24"/>
                <w:szCs w:val="24"/>
              </w:rPr>
            </w:pPr>
            <w:r>
              <w:rPr>
                <w:rFonts w:eastAsia="仿宋_GB2312"/>
                <w:sz w:val="24"/>
                <w:szCs w:val="24"/>
              </w:rPr>
              <w:tab/>
            </w:r>
          </w:p>
        </w:tc>
      </w:tr>
      <w:tr w:rsidR="00235A61" w14:paraId="5130ADB1"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76F2D32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C9B69A4" w14:textId="77777777" w:rsidR="00235A61" w:rsidRDefault="00235A61" w:rsidP="0061357B">
            <w:pPr>
              <w:tabs>
                <w:tab w:val="left" w:pos="660"/>
              </w:tabs>
              <w:rPr>
                <w:rFonts w:eastAsia="仿宋_GB2312"/>
                <w:sz w:val="24"/>
                <w:szCs w:val="24"/>
              </w:rPr>
            </w:pPr>
            <w:r>
              <w:rPr>
                <w:rFonts w:eastAsia="仿宋_GB2312" w:hint="eastAsia"/>
                <w:sz w:val="24"/>
                <w:szCs w:val="24"/>
              </w:rPr>
              <w:t>说明团队教师师德师</w:t>
            </w:r>
            <w:proofErr w:type="gramStart"/>
            <w:r>
              <w:rPr>
                <w:rFonts w:eastAsia="仿宋_GB2312" w:hint="eastAsia"/>
                <w:sz w:val="24"/>
                <w:szCs w:val="24"/>
              </w:rPr>
              <w:t>风总体</w:t>
            </w:r>
            <w:proofErr w:type="gramEnd"/>
            <w:r>
              <w:rPr>
                <w:rFonts w:eastAsia="仿宋_GB2312" w:hint="eastAsia"/>
                <w:sz w:val="24"/>
                <w:szCs w:val="24"/>
              </w:rPr>
              <w:t>情况，特别是专业带头人师德表现。</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235A61" w14:paraId="6B771F5E"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843578" w14:textId="77777777" w:rsidR="00235A61" w:rsidRDefault="00235A61" w:rsidP="0061357B">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12041217" w14:textId="77777777" w:rsidR="00235A61" w:rsidRDefault="00235A61" w:rsidP="0061357B">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4136B97F" w14:textId="77777777" w:rsidR="00235A61" w:rsidRDefault="00235A61" w:rsidP="0061357B">
            <w:pPr>
              <w:rPr>
                <w:rFonts w:eastAsia="仿宋_GB2312"/>
                <w:sz w:val="24"/>
                <w:szCs w:val="24"/>
              </w:rPr>
            </w:pPr>
          </w:p>
        </w:tc>
      </w:tr>
      <w:tr w:rsidR="00235A61" w14:paraId="5974631D"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53FB3802"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67A07D11" w14:textId="77777777" w:rsidR="00235A61" w:rsidRDefault="00235A61" w:rsidP="0061357B">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12EAD4F0" w14:textId="77777777" w:rsidR="00235A61" w:rsidRDefault="00235A61" w:rsidP="0061357B">
            <w:pPr>
              <w:rPr>
                <w:rFonts w:eastAsia="仿宋_GB2312"/>
                <w:sz w:val="24"/>
                <w:szCs w:val="24"/>
              </w:rPr>
            </w:pPr>
          </w:p>
          <w:p w14:paraId="55F7B3E8" w14:textId="77777777" w:rsidR="00235A61" w:rsidRDefault="00235A61" w:rsidP="0061357B">
            <w:pPr>
              <w:rPr>
                <w:rFonts w:eastAsia="仿宋_GB2312"/>
                <w:sz w:val="24"/>
                <w:szCs w:val="24"/>
              </w:rPr>
            </w:pPr>
          </w:p>
          <w:p w14:paraId="1ABDB861" w14:textId="77777777" w:rsidR="00235A61" w:rsidRDefault="00235A61" w:rsidP="0061357B">
            <w:pPr>
              <w:rPr>
                <w:rFonts w:eastAsia="仿宋_GB2312"/>
                <w:sz w:val="24"/>
                <w:szCs w:val="24"/>
              </w:rPr>
            </w:pPr>
          </w:p>
          <w:p w14:paraId="7B5726B2" w14:textId="77777777" w:rsidR="00235A61" w:rsidRDefault="00235A61" w:rsidP="0061357B">
            <w:pPr>
              <w:rPr>
                <w:rFonts w:eastAsia="仿宋_GB2312"/>
                <w:sz w:val="24"/>
                <w:szCs w:val="24"/>
              </w:rPr>
            </w:pPr>
          </w:p>
        </w:tc>
      </w:tr>
      <w:tr w:rsidR="00235A61" w14:paraId="09789572"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10B317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05758B95" w14:textId="77777777" w:rsidR="00235A61" w:rsidRDefault="00235A61" w:rsidP="0061357B">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235A61" w14:paraId="232C0340"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7209E05F" w14:textId="77777777" w:rsidR="00235A61" w:rsidRDefault="00235A61" w:rsidP="0061357B">
            <w:pPr>
              <w:spacing w:before="48" w:after="48"/>
              <w:jc w:val="center"/>
              <w:rPr>
                <w:rFonts w:eastAsia="仿宋_GB2312"/>
                <w:b/>
                <w:sz w:val="24"/>
                <w:szCs w:val="24"/>
              </w:rPr>
            </w:pPr>
            <w:r>
              <w:rPr>
                <w:rFonts w:eastAsia="仿宋_GB2312" w:hint="eastAsia"/>
                <w:b/>
                <w:sz w:val="24"/>
                <w:szCs w:val="24"/>
              </w:rPr>
              <w:lastRenderedPageBreak/>
              <w:t>实习实</w:t>
            </w:r>
            <w:proofErr w:type="gramStart"/>
            <w:r>
              <w:rPr>
                <w:rFonts w:eastAsia="仿宋_GB2312" w:hint="eastAsia"/>
                <w:b/>
                <w:sz w:val="24"/>
                <w:szCs w:val="24"/>
              </w:rPr>
              <w:t>训设施</w:t>
            </w:r>
            <w:proofErr w:type="gramEnd"/>
            <w:r>
              <w:rPr>
                <w:rFonts w:eastAsia="仿宋_GB2312" w:hint="eastAsia"/>
                <w:b/>
                <w:sz w:val="24"/>
                <w:szCs w:val="24"/>
              </w:rPr>
              <w:t>设备情况</w:t>
            </w:r>
          </w:p>
        </w:tc>
        <w:tc>
          <w:tcPr>
            <w:tcW w:w="7796" w:type="dxa"/>
            <w:tcBorders>
              <w:top w:val="single" w:sz="4" w:space="0" w:color="auto"/>
              <w:left w:val="single" w:sz="6" w:space="0" w:color="auto"/>
              <w:bottom w:val="single" w:sz="6" w:space="0" w:color="auto"/>
              <w:right w:val="single" w:sz="4" w:space="0" w:color="auto"/>
            </w:tcBorders>
          </w:tcPr>
          <w:p w14:paraId="7FF191EC" w14:textId="77777777" w:rsidR="00235A61" w:rsidRDefault="00235A61" w:rsidP="0061357B">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7177FCD9" w14:textId="77777777" w:rsidR="00235A61" w:rsidRDefault="00235A61" w:rsidP="0061357B">
            <w:pPr>
              <w:rPr>
                <w:rFonts w:eastAsia="仿宋_GB2312"/>
                <w:sz w:val="24"/>
                <w:szCs w:val="24"/>
              </w:rPr>
            </w:pPr>
          </w:p>
        </w:tc>
      </w:tr>
      <w:tr w:rsidR="00235A61" w14:paraId="4F7A5A5A" w14:textId="77777777" w:rsidTr="0061357B">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6A856FCF"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团队教师分工方案</w:t>
            </w:r>
          </w:p>
        </w:tc>
        <w:tc>
          <w:tcPr>
            <w:tcW w:w="7796" w:type="dxa"/>
            <w:tcBorders>
              <w:top w:val="single" w:sz="4" w:space="0" w:color="auto"/>
              <w:left w:val="single" w:sz="6" w:space="0" w:color="auto"/>
              <w:bottom w:val="single" w:sz="6" w:space="0" w:color="auto"/>
              <w:right w:val="single" w:sz="4" w:space="0" w:color="auto"/>
            </w:tcBorders>
          </w:tcPr>
          <w:p w14:paraId="1C1F55EE" w14:textId="77777777" w:rsidR="00235A61" w:rsidRDefault="00235A61" w:rsidP="0061357B">
            <w:pPr>
              <w:rPr>
                <w:rFonts w:eastAsia="仿宋_GB2312"/>
                <w:sz w:val="24"/>
                <w:szCs w:val="24"/>
              </w:rPr>
            </w:pPr>
            <w:r>
              <w:rPr>
                <w:rFonts w:eastAsia="仿宋_GB2312"/>
                <w:sz w:val="24"/>
                <w:szCs w:val="24"/>
              </w:rPr>
              <w:t>请说明</w:t>
            </w:r>
            <w:r>
              <w:rPr>
                <w:rFonts w:eastAsia="仿宋_GB2312" w:hint="eastAsia"/>
                <w:sz w:val="24"/>
                <w:szCs w:val="24"/>
              </w:rPr>
              <w:t>团队中各位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79305D5B" w14:textId="77777777" w:rsidR="00235A61" w:rsidRDefault="00235A61" w:rsidP="0061357B">
            <w:pPr>
              <w:rPr>
                <w:rFonts w:eastAsia="仿宋_GB2312"/>
                <w:sz w:val="24"/>
                <w:szCs w:val="24"/>
              </w:rPr>
            </w:pPr>
          </w:p>
        </w:tc>
      </w:tr>
      <w:tr w:rsidR="00235A61" w14:paraId="068C9536" w14:textId="77777777" w:rsidTr="0061357B">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23E916EC" w14:textId="77777777" w:rsidR="00235A61" w:rsidRDefault="00235A61" w:rsidP="0061357B">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4021289C"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531FD072" w14:textId="77777777" w:rsidR="00235A61" w:rsidRDefault="00235A61" w:rsidP="0061357B">
            <w:pPr>
              <w:pStyle w:val="11"/>
              <w:spacing w:before="20" w:after="20"/>
              <w:ind w:firstLineChars="0" w:firstLine="0"/>
              <w:jc w:val="left"/>
              <w:rPr>
                <w:rFonts w:eastAsia="仿宋_GB2312"/>
                <w:sz w:val="24"/>
              </w:rPr>
            </w:pPr>
          </w:p>
        </w:tc>
      </w:tr>
      <w:tr w:rsidR="00235A61" w14:paraId="771A13C4" w14:textId="77777777" w:rsidTr="0061357B">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5A44EC64" w14:textId="77777777" w:rsidR="00235A61" w:rsidRDefault="00235A61" w:rsidP="0061357B">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12DA5E0"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6F414B47" w14:textId="77777777" w:rsidR="00235A61" w:rsidRDefault="00235A61" w:rsidP="0061357B">
            <w:pPr>
              <w:rPr>
                <w:rFonts w:eastAsia="仿宋_GB2312"/>
                <w:sz w:val="24"/>
                <w:szCs w:val="24"/>
              </w:rPr>
            </w:pPr>
          </w:p>
          <w:p w14:paraId="36F1D8E1" w14:textId="77777777" w:rsidR="00235A61" w:rsidRDefault="00235A61" w:rsidP="0061357B">
            <w:pPr>
              <w:rPr>
                <w:rFonts w:eastAsia="仿宋_GB2312"/>
                <w:sz w:val="24"/>
                <w:szCs w:val="24"/>
              </w:rPr>
            </w:pPr>
          </w:p>
        </w:tc>
      </w:tr>
      <w:tr w:rsidR="00235A61" w14:paraId="14EFEA7E" w14:textId="77777777" w:rsidTr="0061357B">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3E7532D9"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应用成果交流</w:t>
            </w:r>
          </w:p>
        </w:tc>
        <w:tc>
          <w:tcPr>
            <w:tcW w:w="7796" w:type="dxa"/>
            <w:tcBorders>
              <w:top w:val="single" w:sz="4" w:space="0" w:color="auto"/>
              <w:left w:val="single" w:sz="6" w:space="0" w:color="auto"/>
              <w:bottom w:val="single" w:sz="6" w:space="0" w:color="auto"/>
              <w:right w:val="single" w:sz="4" w:space="0" w:color="auto"/>
            </w:tcBorders>
          </w:tcPr>
          <w:p w14:paraId="312C975C" w14:textId="77777777" w:rsidR="00235A61" w:rsidRDefault="00235A61" w:rsidP="0061357B">
            <w:pPr>
              <w:rPr>
                <w:rFonts w:eastAsia="仿宋_GB2312"/>
                <w:sz w:val="24"/>
                <w:szCs w:val="24"/>
              </w:rPr>
            </w:pPr>
            <w:r>
              <w:rPr>
                <w:rFonts w:eastAsia="仿宋_GB2312"/>
                <w:sz w:val="24"/>
                <w:szCs w:val="24"/>
              </w:rPr>
              <w:t>请说明推动教师</w:t>
            </w:r>
            <w:r>
              <w:rPr>
                <w:rFonts w:eastAsia="仿宋_GB2312" w:hint="eastAsia"/>
                <w:sz w:val="24"/>
                <w:szCs w:val="24"/>
              </w:rPr>
              <w:t>教学创新团队建设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16B766D0" w14:textId="77777777" w:rsidR="00235A61" w:rsidRDefault="00235A61" w:rsidP="0061357B">
            <w:pPr>
              <w:rPr>
                <w:rFonts w:eastAsia="仿宋_GB2312"/>
                <w:sz w:val="24"/>
                <w:szCs w:val="24"/>
              </w:rPr>
            </w:pPr>
          </w:p>
        </w:tc>
      </w:tr>
      <w:tr w:rsidR="00235A61" w14:paraId="172805E7" w14:textId="77777777" w:rsidTr="0061357B">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03AEB3"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4F51FB71" w14:textId="77777777" w:rsidR="00235A61" w:rsidRDefault="00235A61" w:rsidP="0061357B">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235A61" w14:paraId="6D49C8F8" w14:textId="77777777" w:rsidTr="0061357B">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75773F50" w14:textId="77777777" w:rsidR="00235A61" w:rsidRDefault="00235A61" w:rsidP="0061357B">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7AC4DC71" w14:textId="77777777" w:rsidR="00235A61" w:rsidRDefault="00235A61" w:rsidP="0061357B">
            <w:pPr>
              <w:rPr>
                <w:rFonts w:eastAsia="仿宋_GB2312"/>
                <w:sz w:val="24"/>
                <w:szCs w:val="24"/>
              </w:rPr>
            </w:pPr>
            <w:r>
              <w:rPr>
                <w:rFonts w:eastAsia="仿宋_GB2312"/>
                <w:sz w:val="24"/>
                <w:szCs w:val="24"/>
              </w:rPr>
              <w:t>请说明上述</w:t>
            </w:r>
            <w:proofErr w:type="gramStart"/>
            <w:r>
              <w:rPr>
                <w:rFonts w:eastAsia="仿宋_GB2312"/>
                <w:sz w:val="24"/>
                <w:szCs w:val="24"/>
              </w:rPr>
              <w:t>各项未</w:t>
            </w:r>
            <w:proofErr w:type="gramEnd"/>
            <w:r>
              <w:rPr>
                <w:rFonts w:eastAsia="仿宋_GB2312"/>
                <w:sz w:val="24"/>
                <w:szCs w:val="24"/>
              </w:rPr>
              <w:t>涉及但需要特别指明的内容。（不超过</w:t>
            </w:r>
            <w:r>
              <w:rPr>
                <w:rFonts w:eastAsia="仿宋_GB2312"/>
                <w:sz w:val="24"/>
                <w:szCs w:val="24"/>
              </w:rPr>
              <w:t>300</w:t>
            </w:r>
            <w:r>
              <w:rPr>
                <w:rFonts w:eastAsia="仿宋_GB2312"/>
                <w:sz w:val="24"/>
                <w:szCs w:val="24"/>
              </w:rPr>
              <w:t>字）</w:t>
            </w:r>
          </w:p>
        </w:tc>
      </w:tr>
    </w:tbl>
    <w:p w14:paraId="42AFBDEA" w14:textId="77777777" w:rsidR="00235A61" w:rsidRDefault="00235A61" w:rsidP="00235A61">
      <w:pPr>
        <w:spacing w:before="48" w:after="48" w:line="360" w:lineRule="auto"/>
        <w:rPr>
          <w:rFonts w:eastAsia="黑体"/>
          <w:sz w:val="28"/>
          <w:szCs w:val="28"/>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6B15A288" w14:textId="77777777" w:rsidR="00235A61" w:rsidRDefault="00235A61" w:rsidP="00235A61">
      <w:pPr>
        <w:spacing w:before="48" w:after="48" w:line="360" w:lineRule="auto"/>
        <w:rPr>
          <w:rFonts w:eastAsia="仿宋_GB2312"/>
          <w:sz w:val="28"/>
          <w:szCs w:val="28"/>
        </w:rPr>
      </w:pPr>
      <w:r>
        <w:rPr>
          <w:rFonts w:eastAsia="黑体"/>
          <w:sz w:val="28"/>
          <w:szCs w:val="28"/>
        </w:rPr>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797"/>
      </w:tblGrid>
      <w:tr w:rsidR="00235A61" w14:paraId="05C703BF" w14:textId="77777777" w:rsidTr="0061357B">
        <w:trPr>
          <w:trHeight w:val="4115"/>
        </w:trPr>
        <w:tc>
          <w:tcPr>
            <w:tcW w:w="709" w:type="dxa"/>
            <w:vAlign w:val="center"/>
          </w:tcPr>
          <w:p w14:paraId="38092428"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申报单位</w:t>
            </w:r>
          </w:p>
          <w:p w14:paraId="51BCE9F9" w14:textId="77777777" w:rsidR="00235A61" w:rsidRDefault="00235A61" w:rsidP="0061357B">
            <w:pPr>
              <w:spacing w:before="48" w:after="48"/>
              <w:jc w:val="center"/>
              <w:rPr>
                <w:szCs w:val="21"/>
              </w:rPr>
            </w:pPr>
            <w:r>
              <w:rPr>
                <w:rFonts w:eastAsia="仿宋_GB2312"/>
                <w:b/>
                <w:sz w:val="24"/>
                <w:szCs w:val="24"/>
              </w:rPr>
              <w:t>意见</w:t>
            </w:r>
          </w:p>
        </w:tc>
        <w:tc>
          <w:tcPr>
            <w:tcW w:w="7797" w:type="dxa"/>
          </w:tcPr>
          <w:p w14:paraId="5768CE52" w14:textId="77777777" w:rsidR="00235A61" w:rsidRDefault="00235A61" w:rsidP="0061357B">
            <w:pPr>
              <w:rPr>
                <w:rFonts w:eastAsia="仿宋_GB2312"/>
                <w:sz w:val="24"/>
                <w:szCs w:val="24"/>
              </w:rPr>
            </w:pPr>
            <w:r>
              <w:rPr>
                <w:rFonts w:eastAsia="仿宋_GB2312"/>
                <w:sz w:val="24"/>
                <w:szCs w:val="24"/>
              </w:rPr>
              <w:t>请申报单位对完成本项目所需的基本条件与组织保障等做出承诺。</w:t>
            </w:r>
          </w:p>
          <w:p w14:paraId="6AC009F6" w14:textId="77777777" w:rsidR="00235A61" w:rsidRDefault="00235A61" w:rsidP="0061357B">
            <w:pPr>
              <w:spacing w:before="48" w:after="48"/>
              <w:rPr>
                <w:rFonts w:eastAsia="仿宋_GB2312"/>
                <w:sz w:val="24"/>
                <w:szCs w:val="24"/>
              </w:rPr>
            </w:pPr>
          </w:p>
          <w:p w14:paraId="644B0AF7" w14:textId="77777777" w:rsidR="00235A61" w:rsidRDefault="00235A61" w:rsidP="0061357B">
            <w:pPr>
              <w:widowControl/>
              <w:spacing w:before="48" w:after="48"/>
              <w:jc w:val="left"/>
              <w:rPr>
                <w:rFonts w:eastAsia="仿宋_GB2312"/>
                <w:sz w:val="24"/>
                <w:szCs w:val="24"/>
              </w:rPr>
            </w:pPr>
          </w:p>
          <w:p w14:paraId="2DF09573" w14:textId="77777777" w:rsidR="00235A61" w:rsidRDefault="00235A61" w:rsidP="0061357B">
            <w:pPr>
              <w:widowControl/>
              <w:spacing w:before="48" w:after="48"/>
              <w:jc w:val="left"/>
              <w:rPr>
                <w:rFonts w:eastAsia="仿宋_GB2312"/>
                <w:sz w:val="24"/>
                <w:szCs w:val="24"/>
              </w:rPr>
            </w:pPr>
          </w:p>
          <w:p w14:paraId="01A22FF4" w14:textId="77777777" w:rsidR="00235A61" w:rsidRDefault="00235A61" w:rsidP="0061357B">
            <w:pPr>
              <w:widowControl/>
              <w:spacing w:before="48" w:after="48"/>
              <w:jc w:val="left"/>
              <w:rPr>
                <w:rFonts w:eastAsia="仿宋_GB2312"/>
                <w:sz w:val="24"/>
                <w:szCs w:val="24"/>
              </w:rPr>
            </w:pPr>
          </w:p>
          <w:p w14:paraId="46164895" w14:textId="77777777" w:rsidR="00235A61" w:rsidRDefault="00235A61" w:rsidP="0061357B">
            <w:pPr>
              <w:widowControl/>
              <w:spacing w:before="48" w:after="48"/>
              <w:jc w:val="left"/>
              <w:rPr>
                <w:rFonts w:eastAsia="仿宋_GB2312"/>
                <w:sz w:val="24"/>
                <w:szCs w:val="24"/>
              </w:rPr>
            </w:pPr>
          </w:p>
          <w:p w14:paraId="5FEB44A9" w14:textId="77777777" w:rsidR="00235A61" w:rsidRDefault="00235A61" w:rsidP="0061357B">
            <w:pPr>
              <w:spacing w:before="48" w:after="48"/>
              <w:ind w:firstLineChars="400" w:firstLine="960"/>
              <w:rPr>
                <w:rFonts w:eastAsia="仿宋_GB2312"/>
                <w:sz w:val="24"/>
                <w:szCs w:val="24"/>
              </w:rPr>
            </w:pPr>
          </w:p>
          <w:p w14:paraId="5FB5E61A" w14:textId="77777777" w:rsidR="00235A61" w:rsidRDefault="00235A61" w:rsidP="0061357B">
            <w:pPr>
              <w:spacing w:before="48" w:after="48"/>
              <w:ind w:firstLineChars="400" w:firstLine="960"/>
              <w:rPr>
                <w:rFonts w:eastAsia="仿宋_GB2312"/>
                <w:sz w:val="24"/>
                <w:szCs w:val="24"/>
              </w:rPr>
            </w:pPr>
          </w:p>
          <w:p w14:paraId="60496410" w14:textId="77777777" w:rsidR="00235A61" w:rsidRDefault="00235A61" w:rsidP="0061357B">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7A9093E0" w14:textId="77777777" w:rsidR="00235A61" w:rsidRDefault="00235A61" w:rsidP="0061357B">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1785DEF4" w14:textId="77777777" w:rsidR="00235A61" w:rsidRDefault="00235A61" w:rsidP="0061357B">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07423A22" w14:textId="77777777" w:rsidR="0061357B" w:rsidRDefault="0061357B" w:rsidP="008316F8">
      <w:pPr>
        <w:widowControl/>
        <w:rPr>
          <w:rFonts w:ascii="方正小标宋简体" w:eastAsia="方正小标宋简体" w:hAnsi="方正小标宋简体" w:cs="方正小标宋简体"/>
          <w:color w:val="000000"/>
          <w:sz w:val="48"/>
          <w:szCs w:val="48"/>
          <w:lang w:bidi="ar"/>
        </w:rPr>
      </w:pPr>
    </w:p>
    <w:sectPr w:rsidR="0061357B" w:rsidSect="0061357B">
      <w:footerReference w:type="default" r:id="rId10"/>
      <w:pgSz w:w="11910" w:h="16840"/>
      <w:pgMar w:top="1580" w:right="1200" w:bottom="1780" w:left="1440" w:header="0" w:footer="1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16D66" w14:textId="77777777" w:rsidR="00DF3517" w:rsidRDefault="00DF3517" w:rsidP="002C6729">
      <w:r>
        <w:separator/>
      </w:r>
    </w:p>
  </w:endnote>
  <w:endnote w:type="continuationSeparator" w:id="0">
    <w:p w14:paraId="0FFCAC5D" w14:textId="77777777" w:rsidR="00DF3517" w:rsidRDefault="00DF3517" w:rsidP="002C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简体">
    <w:altName w:val="微软雅黑"/>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866C" w14:textId="77777777" w:rsidR="0061357B" w:rsidRDefault="0061357B">
    <w:pPr>
      <w:pStyle w:val="a5"/>
      <w:framePr w:wrap="around" w:vAnchor="text" w:hAnchor="margin" w:xAlign="center" w:y="3"/>
      <w:rPr>
        <w:rStyle w:val="a9"/>
      </w:rPr>
    </w:pPr>
    <w:r>
      <w:fldChar w:fldCharType="begin"/>
    </w:r>
    <w:r>
      <w:rPr>
        <w:rStyle w:val="a9"/>
      </w:rPr>
      <w:instrText xml:space="preserve">PAGE  </w:instrText>
    </w:r>
    <w:r>
      <w:fldChar w:fldCharType="end"/>
    </w:r>
  </w:p>
  <w:p w14:paraId="75FF9068" w14:textId="77777777" w:rsidR="0061357B" w:rsidRDefault="006135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E25B" w14:textId="77777777" w:rsidR="0061357B" w:rsidRDefault="0061357B">
    <w:pPr>
      <w:pStyle w:val="a5"/>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000741DD" w:rsidRPr="000741DD">
      <w:rPr>
        <w:noProof/>
      </w:rPr>
      <w:t>15</w:t>
    </w:r>
    <w:r>
      <w:rPr>
        <w:sz w:val="28"/>
        <w:szCs w:val="28"/>
        <w:lang w:val="zh-CN"/>
      </w:rPr>
      <w:fldChar w:fldCharType="end"/>
    </w:r>
    <w:r>
      <w:rPr>
        <w:rFonts w:hint="eastAsia"/>
        <w:sz w:val="28"/>
        <w:szCs w:val="28"/>
      </w:rPr>
      <w:t>—</w:t>
    </w:r>
  </w:p>
  <w:p w14:paraId="0E0FBE17" w14:textId="77777777" w:rsidR="0061357B" w:rsidRDefault="006135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F042" w14:textId="77777777" w:rsidR="0061357B" w:rsidRDefault="0061357B">
    <w:pPr>
      <w:pStyle w:val="af"/>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14:anchorId="153C6C94" wp14:editId="4A1E14C6">
              <wp:simplePos x="0" y="0"/>
              <wp:positionH relativeFrom="page">
                <wp:posOffset>5440045</wp:posOffset>
              </wp:positionH>
              <wp:positionV relativeFrom="page">
                <wp:posOffset>9544050</wp:posOffset>
              </wp:positionV>
              <wp:extent cx="560705" cy="2247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560705" cy="224790"/>
                      </a:xfrm>
                      <a:prstGeom prst="rect">
                        <a:avLst/>
                      </a:prstGeom>
                      <a:noFill/>
                      <a:ln>
                        <a:noFill/>
                      </a:ln>
                    </wps:spPr>
                    <wps:txbx>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type w14:anchorId="153C6C94" id="_x0000_t202" coordsize="21600,21600" o:spt="202" path="m,l,21600r21600,l21600,xe">
              <v:stroke joinstyle="miter"/>
              <v:path gradientshapeok="t" o:connecttype="rect"/>
            </v:shapetype>
            <v:shape id="文本框 3" o:spid="_x0000_s1026" type="#_x0000_t202" style="position:absolute;margin-left:428.35pt;margin-top:751.5pt;width:44.15pt;height:17.7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" filled="f" stroked="f">
              <v:textbox inset="0,0,0,0">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7080" w14:textId="77777777" w:rsidR="00DF3517" w:rsidRDefault="00DF3517" w:rsidP="002C6729">
      <w:r>
        <w:separator/>
      </w:r>
    </w:p>
  </w:footnote>
  <w:footnote w:type="continuationSeparator" w:id="0">
    <w:p w14:paraId="358A8DDD" w14:textId="77777777" w:rsidR="00DF3517" w:rsidRDefault="00DF3517" w:rsidP="002C6729">
      <w:r>
        <w:continuationSeparator/>
      </w:r>
    </w:p>
  </w:footnote>
  <w:footnote w:id="1">
    <w:p w14:paraId="7F0FD3C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1D3D8AE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5D06D6E6"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中央财政支持建设的国家重点建设专业、国家（省）</w:t>
      </w:r>
      <w:proofErr w:type="gramStart"/>
      <w:r>
        <w:rPr>
          <w:rFonts w:ascii="仿宋_GB2312" w:eastAsia="仿宋_GB2312" w:hint="eastAsia"/>
          <w:sz w:val="16"/>
          <w:szCs w:val="16"/>
        </w:rPr>
        <w:t>级特色</w:t>
      </w:r>
      <w:proofErr w:type="gramEnd"/>
      <w:r>
        <w:rPr>
          <w:rFonts w:ascii="仿宋_GB2312" w:eastAsia="仿宋_GB2312" w:hint="eastAsia"/>
          <w:sz w:val="16"/>
          <w:szCs w:val="16"/>
        </w:rPr>
        <w:t>专业、“双高计划”专业或承担国家级教师培训任务的国家重点建设专业；</w:t>
      </w:r>
    </w:p>
  </w:footnote>
  <w:footnote w:id="4">
    <w:p w14:paraId="6A6F0F9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41B706FA"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承担国家或省级职业教育专业教学资源库和国家或省级在线开放课程（含资源共享课程、精品视频公开课程等）开发项目；</w:t>
      </w:r>
    </w:p>
  </w:footnote>
  <w:footnote w:id="6">
    <w:p w14:paraId="259371D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含世界技能大赛、</w:t>
      </w:r>
      <w:r w:rsidRPr="00B63879">
        <w:rPr>
          <w:rFonts w:ascii="仿宋_GB2312" w:eastAsia="仿宋_GB2312" w:hint="eastAsia"/>
          <w:sz w:val="16"/>
          <w:szCs w:val="16"/>
        </w:rPr>
        <w:t>安徽省大学生学科和技能竞赛A</w:t>
      </w:r>
      <w:r>
        <w:rPr>
          <w:rFonts w:ascii="仿宋_GB2312" w:eastAsia="仿宋_GB2312" w:hint="eastAsia"/>
          <w:sz w:val="16"/>
          <w:szCs w:val="16"/>
        </w:rPr>
        <w:t>类项目获奖，</w:t>
      </w:r>
      <w:r w:rsidRPr="00B63879">
        <w:rPr>
          <w:rFonts w:ascii="仿宋_GB2312" w:eastAsia="仿宋_GB2312" w:hint="eastAsia"/>
          <w:sz w:val="16"/>
          <w:szCs w:val="16"/>
        </w:rPr>
        <w:t>安徽省大学生学科和技能竞赛</w:t>
      </w:r>
      <w:r>
        <w:rPr>
          <w:rFonts w:ascii="仿宋_GB2312" w:eastAsia="仿宋_GB2312" w:hint="eastAsia"/>
          <w:sz w:val="16"/>
          <w:szCs w:val="16"/>
        </w:rPr>
        <w:t>B类项目一等奖及以上。</w:t>
      </w:r>
    </w:p>
  </w:footnote>
  <w:footnote w:id="7">
    <w:p w14:paraId="2483612F"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5F340943" w14:textId="77777777" w:rsidR="0061357B" w:rsidRDefault="0061357B" w:rsidP="00235A61">
      <w:pPr>
        <w:pStyle w:val="aa"/>
        <w:ind w:left="173" w:hangingChars="108" w:hanging="173"/>
        <w:rPr>
          <w:rFonts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EA05" w14:textId="77777777" w:rsidR="0061357B" w:rsidRDefault="0061357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CF092B84"/>
    <w:multiLevelType w:val="multilevel"/>
    <w:tmpl w:val="CF092B84"/>
    <w:lvl w:ilvl="0">
      <w:start w:val="2"/>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2" w15:restartNumberingAfterBreak="0">
    <w:nsid w:val="0053208E"/>
    <w:multiLevelType w:val="multilevel"/>
    <w:tmpl w:val="0053208E"/>
    <w:lvl w:ilvl="0">
      <w:start w:val="1"/>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3" w15:restartNumberingAfterBreak="0">
    <w:nsid w:val="058FF988"/>
    <w:multiLevelType w:val="singleLevel"/>
    <w:tmpl w:val="058FF988"/>
    <w:lvl w:ilvl="0">
      <w:start w:val="1"/>
      <w:numFmt w:val="decimal"/>
      <w:suff w:val="nothing"/>
      <w:lvlText w:val="（%1）"/>
      <w:lvlJc w:val="left"/>
    </w:lvl>
  </w:abstractNum>
  <w:abstractNum w:abstractNumId="4"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649016F"/>
    <w:multiLevelType w:val="singleLevel"/>
    <w:tmpl w:val="4649016F"/>
    <w:lvl w:ilvl="0">
      <w:start w:val="1"/>
      <w:numFmt w:val="decimal"/>
      <w:suff w:val="nothing"/>
      <w:lvlText w:val="（%1）"/>
      <w:lvlJc w:val="left"/>
    </w:lvl>
  </w:abstractNum>
  <w:abstractNum w:abstractNumId="7"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9ADCABA"/>
    <w:multiLevelType w:val="multilevel"/>
    <w:tmpl w:val="59ADCABA"/>
    <w:lvl w:ilvl="0">
      <w:start w:val="3"/>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9" w15:restartNumberingAfterBreak="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3"/>
  </w:num>
  <w:num w:numId="3">
    <w:abstractNumId w:val="11"/>
  </w:num>
  <w:num w:numId="4">
    <w:abstractNumId w:val="4"/>
  </w:num>
  <w:num w:numId="5">
    <w:abstractNumId w:val="5"/>
  </w:num>
  <w:num w:numId="6">
    <w:abstractNumId w:val="10"/>
  </w:num>
  <w:num w:numId="7">
    <w:abstractNumId w:val="7"/>
  </w:num>
  <w:num w:numId="8">
    <w:abstractNumId w:val="0"/>
  </w:num>
  <w:num w:numId="9">
    <w:abstractNumId w:val="6"/>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776"/>
    <w:rsid w:val="00006190"/>
    <w:rsid w:val="00022470"/>
    <w:rsid w:val="00024D4D"/>
    <w:rsid w:val="000443C3"/>
    <w:rsid w:val="0007277F"/>
    <w:rsid w:val="000741DD"/>
    <w:rsid w:val="0007488C"/>
    <w:rsid w:val="000760B3"/>
    <w:rsid w:val="000877B8"/>
    <w:rsid w:val="00092BFD"/>
    <w:rsid w:val="000A39F4"/>
    <w:rsid w:val="000B7D3E"/>
    <w:rsid w:val="000C2150"/>
    <w:rsid w:val="000C3A29"/>
    <w:rsid w:val="000D04AC"/>
    <w:rsid w:val="000D2645"/>
    <w:rsid w:val="000F45AD"/>
    <w:rsid w:val="00136964"/>
    <w:rsid w:val="00141CEA"/>
    <w:rsid w:val="0014717F"/>
    <w:rsid w:val="00151C0D"/>
    <w:rsid w:val="00152841"/>
    <w:rsid w:val="00185508"/>
    <w:rsid w:val="001963E6"/>
    <w:rsid w:val="001A1197"/>
    <w:rsid w:val="001A2C5B"/>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F855B"/>
  <w15:docId w15:val="{3AEDB948-CEFB-47F7-B3A4-891807553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1357B"/>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273AD6"/>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0"/>
    <w:qFormat/>
    <w:rsid w:val="00092BFD"/>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C67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6729"/>
    <w:rPr>
      <w:sz w:val="18"/>
      <w:szCs w:val="18"/>
    </w:rPr>
  </w:style>
  <w:style w:type="paragraph" w:styleId="a5">
    <w:name w:val="footer"/>
    <w:basedOn w:val="a"/>
    <w:link w:val="a6"/>
    <w:unhideWhenUsed/>
    <w:rsid w:val="002C6729"/>
    <w:pPr>
      <w:tabs>
        <w:tab w:val="center" w:pos="4153"/>
        <w:tab w:val="right" w:pos="8306"/>
      </w:tabs>
      <w:snapToGrid w:val="0"/>
      <w:jc w:val="left"/>
    </w:pPr>
    <w:rPr>
      <w:sz w:val="18"/>
      <w:szCs w:val="18"/>
    </w:rPr>
  </w:style>
  <w:style w:type="character" w:customStyle="1" w:styleId="a6">
    <w:name w:val="页脚 字符"/>
    <w:basedOn w:val="a0"/>
    <w:link w:val="a5"/>
    <w:uiPriority w:val="99"/>
    <w:rsid w:val="002C6729"/>
    <w:rPr>
      <w:sz w:val="18"/>
      <w:szCs w:val="18"/>
    </w:rPr>
  </w:style>
  <w:style w:type="character" w:customStyle="1" w:styleId="20">
    <w:name w:val="标题 2 字符"/>
    <w:basedOn w:val="a0"/>
    <w:link w:val="2"/>
    <w:uiPriority w:val="9"/>
    <w:rsid w:val="00273AD6"/>
    <w:rPr>
      <w:rFonts w:ascii="Cambria" w:eastAsia="方正仿宋_GBK" w:hAnsi="Cambria" w:cs="Times New Roman"/>
      <w:b/>
      <w:sz w:val="32"/>
      <w:szCs w:val="20"/>
    </w:rPr>
  </w:style>
  <w:style w:type="paragraph" w:styleId="a7">
    <w:name w:val="Normal (Web)"/>
    <w:basedOn w:val="a"/>
    <w:uiPriority w:val="99"/>
    <w:unhideWhenUsed/>
    <w:rsid w:val="000443C3"/>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rsid w:val="00092BFD"/>
    <w:rPr>
      <w:rFonts w:ascii="Times New Roman" w:eastAsia="方正仿宋_GBK" w:hAnsi="Times New Roman" w:cs="Times New Roman"/>
      <w:b/>
      <w:bCs/>
      <w:sz w:val="32"/>
      <w:szCs w:val="32"/>
    </w:rPr>
  </w:style>
  <w:style w:type="character" w:styleId="a8">
    <w:name w:val="footnote reference"/>
    <w:uiPriority w:val="99"/>
    <w:unhideWhenUsed/>
    <w:rsid w:val="00235A61"/>
    <w:rPr>
      <w:rFonts w:ascii="Times New Roman" w:eastAsia="宋体" w:hAnsi="Times New Roman" w:cs="Times New Roman"/>
      <w:vertAlign w:val="superscript"/>
    </w:rPr>
  </w:style>
  <w:style w:type="character" w:styleId="a9">
    <w:name w:val="page number"/>
    <w:unhideWhenUsed/>
    <w:rsid w:val="00235A61"/>
    <w:rPr>
      <w:rFonts w:ascii="Times New Roman" w:eastAsia="宋体" w:hAnsi="Times New Roman" w:cs="Times New Roman"/>
    </w:rPr>
  </w:style>
  <w:style w:type="paragraph" w:styleId="aa">
    <w:name w:val="footnote text"/>
    <w:basedOn w:val="a"/>
    <w:link w:val="ab"/>
    <w:uiPriority w:val="99"/>
    <w:unhideWhenUsed/>
    <w:rsid w:val="00235A61"/>
    <w:pPr>
      <w:snapToGrid w:val="0"/>
      <w:jc w:val="left"/>
    </w:pPr>
    <w:rPr>
      <w:rFonts w:ascii="Times New Roman" w:eastAsia="宋体" w:hAnsi="Times New Roman" w:cs="Times New Roman"/>
      <w:sz w:val="18"/>
      <w:szCs w:val="18"/>
    </w:rPr>
  </w:style>
  <w:style w:type="character" w:customStyle="1" w:styleId="ab">
    <w:name w:val="脚注文本 字符"/>
    <w:basedOn w:val="a0"/>
    <w:link w:val="aa"/>
    <w:uiPriority w:val="99"/>
    <w:rsid w:val="00235A61"/>
    <w:rPr>
      <w:rFonts w:ascii="Times New Roman" w:eastAsia="宋体" w:hAnsi="Times New Roman" w:cs="Times New Roman"/>
      <w:sz w:val="18"/>
      <w:szCs w:val="18"/>
    </w:rPr>
  </w:style>
  <w:style w:type="paragraph" w:customStyle="1" w:styleId="11">
    <w:name w:val="列出段落1"/>
    <w:basedOn w:val="a"/>
    <w:qFormat/>
    <w:rsid w:val="00235A61"/>
    <w:pPr>
      <w:ind w:firstLineChars="200" w:firstLine="420"/>
    </w:pPr>
    <w:rPr>
      <w:rFonts w:ascii="Times New Roman" w:eastAsia="宋体" w:hAnsi="Times New Roman" w:cs="Times New Roman"/>
      <w:szCs w:val="24"/>
    </w:rPr>
  </w:style>
  <w:style w:type="paragraph" w:styleId="ac">
    <w:name w:val="List Paragraph"/>
    <w:basedOn w:val="a"/>
    <w:uiPriority w:val="1"/>
    <w:qFormat/>
    <w:rsid w:val="000B7D3E"/>
    <w:pPr>
      <w:ind w:firstLineChars="200" w:firstLine="420"/>
    </w:pPr>
  </w:style>
  <w:style w:type="paragraph" w:styleId="ad">
    <w:name w:val="Date"/>
    <w:basedOn w:val="a"/>
    <w:next w:val="a"/>
    <w:link w:val="ae"/>
    <w:uiPriority w:val="99"/>
    <w:semiHidden/>
    <w:unhideWhenUsed/>
    <w:rsid w:val="00152841"/>
    <w:pPr>
      <w:ind w:leftChars="2500" w:left="100"/>
    </w:pPr>
  </w:style>
  <w:style w:type="character" w:customStyle="1" w:styleId="ae">
    <w:name w:val="日期 字符"/>
    <w:basedOn w:val="a0"/>
    <w:link w:val="ad"/>
    <w:uiPriority w:val="99"/>
    <w:semiHidden/>
    <w:rsid w:val="00152841"/>
  </w:style>
  <w:style w:type="character" w:customStyle="1" w:styleId="10">
    <w:name w:val="标题 1 字符"/>
    <w:basedOn w:val="a0"/>
    <w:link w:val="1"/>
    <w:uiPriority w:val="9"/>
    <w:rsid w:val="0061357B"/>
    <w:rPr>
      <w:b/>
      <w:bCs/>
      <w:kern w:val="44"/>
      <w:sz w:val="44"/>
      <w:szCs w:val="44"/>
    </w:rPr>
  </w:style>
  <w:style w:type="paragraph" w:styleId="af">
    <w:name w:val="Body Text"/>
    <w:basedOn w:val="a"/>
    <w:link w:val="af0"/>
    <w:uiPriority w:val="1"/>
    <w:qFormat/>
    <w:rsid w:val="0061357B"/>
    <w:pPr>
      <w:autoSpaceDE w:val="0"/>
      <w:autoSpaceDN w:val="0"/>
      <w:jc w:val="left"/>
    </w:pPr>
    <w:rPr>
      <w:rFonts w:ascii="宋体" w:eastAsia="宋体" w:hAnsi="宋体" w:cs="宋体"/>
      <w:kern w:val="0"/>
      <w:sz w:val="32"/>
      <w:szCs w:val="32"/>
      <w:lang w:val="zh-CN" w:bidi="zh-CN"/>
    </w:rPr>
  </w:style>
  <w:style w:type="character" w:customStyle="1" w:styleId="af0">
    <w:name w:val="正文文本 字符"/>
    <w:basedOn w:val="a0"/>
    <w:link w:val="af"/>
    <w:uiPriority w:val="1"/>
    <w:rsid w:val="0061357B"/>
    <w:rPr>
      <w:rFonts w:ascii="宋体" w:eastAsia="宋体" w:hAnsi="宋体" w:cs="宋体"/>
      <w:kern w:val="0"/>
      <w:sz w:val="32"/>
      <w:szCs w:val="32"/>
      <w:lang w:val="zh-CN" w:bidi="zh-CN"/>
    </w:rPr>
  </w:style>
  <w:style w:type="paragraph" w:customStyle="1" w:styleId="TableParagraph">
    <w:name w:val="Table Paragraph"/>
    <w:basedOn w:val="a"/>
    <w:uiPriority w:val="1"/>
    <w:qFormat/>
    <w:rsid w:val="0061357B"/>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rsid w:val="00B85DF6"/>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67286">
      <w:bodyDiv w:val="1"/>
      <w:marLeft w:val="0"/>
      <w:marRight w:val="0"/>
      <w:marTop w:val="0"/>
      <w:marBottom w:val="0"/>
      <w:divBdr>
        <w:top w:val="none" w:sz="0" w:space="0" w:color="auto"/>
        <w:left w:val="none" w:sz="0" w:space="0" w:color="auto"/>
        <w:bottom w:val="none" w:sz="0" w:space="0" w:color="auto"/>
        <w:right w:val="none" w:sz="0" w:space="0" w:color="auto"/>
      </w:divBdr>
    </w:div>
    <w:div w:id="666909498">
      <w:bodyDiv w:val="1"/>
      <w:marLeft w:val="0"/>
      <w:marRight w:val="0"/>
      <w:marTop w:val="0"/>
      <w:marBottom w:val="0"/>
      <w:divBdr>
        <w:top w:val="none" w:sz="0" w:space="0" w:color="auto"/>
        <w:left w:val="none" w:sz="0" w:space="0" w:color="auto"/>
        <w:bottom w:val="none" w:sz="0" w:space="0" w:color="auto"/>
        <w:right w:val="none" w:sz="0" w:space="0" w:color="auto"/>
      </w:divBdr>
    </w:div>
    <w:div w:id="700937725">
      <w:bodyDiv w:val="1"/>
      <w:marLeft w:val="0"/>
      <w:marRight w:val="0"/>
      <w:marTop w:val="0"/>
      <w:marBottom w:val="0"/>
      <w:divBdr>
        <w:top w:val="none" w:sz="0" w:space="0" w:color="auto"/>
        <w:left w:val="none" w:sz="0" w:space="0" w:color="auto"/>
        <w:bottom w:val="none" w:sz="0" w:space="0" w:color="auto"/>
        <w:right w:val="none" w:sz="0" w:space="0" w:color="auto"/>
      </w:divBdr>
    </w:div>
    <w:div w:id="1185049458">
      <w:bodyDiv w:val="1"/>
      <w:marLeft w:val="0"/>
      <w:marRight w:val="0"/>
      <w:marTop w:val="0"/>
      <w:marBottom w:val="0"/>
      <w:divBdr>
        <w:top w:val="none" w:sz="0" w:space="0" w:color="auto"/>
        <w:left w:val="none" w:sz="0" w:space="0" w:color="auto"/>
        <w:bottom w:val="none" w:sz="0" w:space="0" w:color="auto"/>
        <w:right w:val="none" w:sz="0" w:space="0" w:color="auto"/>
      </w:divBdr>
    </w:div>
    <w:div w:id="1245216162">
      <w:bodyDiv w:val="1"/>
      <w:marLeft w:val="0"/>
      <w:marRight w:val="0"/>
      <w:marTop w:val="0"/>
      <w:marBottom w:val="0"/>
      <w:divBdr>
        <w:top w:val="none" w:sz="0" w:space="0" w:color="auto"/>
        <w:left w:val="none" w:sz="0" w:space="0" w:color="auto"/>
        <w:bottom w:val="none" w:sz="0" w:space="0" w:color="auto"/>
        <w:right w:val="none" w:sz="0" w:space="0" w:color="auto"/>
      </w:divBdr>
    </w:div>
    <w:div w:id="166797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任雯君</cp:lastModifiedBy>
  <cp:revision>6</cp:revision>
  <dcterms:created xsi:type="dcterms:W3CDTF">2021-09-17T09:47:00Z</dcterms:created>
  <dcterms:modified xsi:type="dcterms:W3CDTF">2021-10-14T02:25:00Z</dcterms:modified>
</cp:coreProperties>
</file>