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7D4FB" w14:textId="06417645" w:rsidR="00E93D52" w:rsidRPr="003B5EFE" w:rsidRDefault="00E93D52" w:rsidP="00E93D52">
      <w:pPr>
        <w:spacing w:line="360" w:lineRule="auto"/>
        <w:rPr>
          <w:rFonts w:ascii="黑体" w:eastAsia="黑体"/>
          <w:sz w:val="36"/>
          <w:szCs w:val="36"/>
        </w:rPr>
      </w:pPr>
      <w:r w:rsidRPr="003B5EFE">
        <w:rPr>
          <w:rFonts w:ascii="黑体" w:eastAsia="黑体" w:hint="eastAsia"/>
          <w:sz w:val="36"/>
          <w:szCs w:val="36"/>
        </w:rPr>
        <w:t>3-</w:t>
      </w:r>
      <w:r w:rsidR="00367849">
        <w:rPr>
          <w:rFonts w:ascii="黑体" w:eastAsia="黑体"/>
          <w:sz w:val="36"/>
          <w:szCs w:val="36"/>
        </w:rPr>
        <w:t>4</w:t>
      </w:r>
    </w:p>
    <w:p w14:paraId="0D87F3F2" w14:textId="77777777" w:rsidR="00704DCD" w:rsidRPr="00E93D52" w:rsidRDefault="00704DCD" w:rsidP="00704DCD">
      <w:pPr>
        <w:spacing w:beforeLines="50" w:before="156" w:line="360" w:lineRule="auto"/>
        <w:rPr>
          <w:rFonts w:ascii="宋体" w:hAnsi="宋体"/>
          <w:b/>
          <w:sz w:val="32"/>
          <w:szCs w:val="32"/>
        </w:rPr>
      </w:pPr>
    </w:p>
    <w:p w14:paraId="33A63746" w14:textId="1862DD4E" w:rsidR="00704DCD" w:rsidRDefault="00704DCD" w:rsidP="00704DCD">
      <w:pPr>
        <w:spacing w:line="360" w:lineRule="auto"/>
        <w:ind w:firstLine="36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安徽省教坛新秀候选人推荐表</w:t>
      </w:r>
    </w:p>
    <w:p w14:paraId="0AA3404A" w14:textId="77777777" w:rsidR="00704DCD" w:rsidRDefault="00704DCD" w:rsidP="00704DCD">
      <w:pPr>
        <w:spacing w:line="360" w:lineRule="auto"/>
        <w:ind w:firstLine="36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（高职）</w:t>
      </w:r>
    </w:p>
    <w:p w14:paraId="33E611C7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1C44D04B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16F78E49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321A5379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姓          名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7011157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主  讲  课  程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F02FBEA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推荐学校（盖章）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</w:t>
      </w:r>
    </w:p>
    <w:p w14:paraId="70871A85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填  表  时  间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 w:cs="黑体" w:hint="eastAsia"/>
          <w:b/>
          <w:bCs/>
          <w:sz w:val="32"/>
          <w:szCs w:val="32"/>
          <w:u w:val="single"/>
        </w:rPr>
        <w:t xml:space="preserve">                 </w:t>
      </w:r>
    </w:p>
    <w:p w14:paraId="0A114A58" w14:textId="77777777" w:rsidR="00704DCD" w:rsidRDefault="00704DCD" w:rsidP="00704DCD">
      <w:pPr>
        <w:spacing w:line="720" w:lineRule="auto"/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545DC658" w14:textId="77777777" w:rsidR="00704DCD" w:rsidRDefault="00704DCD" w:rsidP="00704DCD">
      <w:pPr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2C8EF689" w14:textId="77777777" w:rsidR="00704DCD" w:rsidRDefault="00704DCD" w:rsidP="00704DCD">
      <w:pPr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0394B413" w14:textId="77777777" w:rsidR="00704DCD" w:rsidRDefault="00704DCD" w:rsidP="00704DC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7ACCE942" w14:textId="01421DBA" w:rsidR="00704DCD" w:rsidRDefault="00704DCD" w:rsidP="00704DC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</w:t>
      </w:r>
      <w:r w:rsidR="00367849">
        <w:rPr>
          <w:rFonts w:ascii="黑体" w:eastAsia="黑体" w:hAnsi="黑体"/>
          <w:color w:val="000000"/>
          <w:sz w:val="32"/>
          <w:szCs w:val="32"/>
        </w:rPr>
        <w:t>2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="00367849">
        <w:rPr>
          <w:rFonts w:ascii="黑体" w:eastAsia="黑体" w:hAnsi="黑体"/>
          <w:color w:val="000000"/>
          <w:sz w:val="32"/>
          <w:szCs w:val="32"/>
        </w:rPr>
        <w:t>10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221D7733" w14:textId="77777777" w:rsidR="00704DCD" w:rsidRDefault="00704DCD" w:rsidP="00704DCD"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 w:rsidR="00704DCD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5F729A7F" w14:textId="77777777" w:rsidR="00704DCD" w:rsidRDefault="00704DCD" w:rsidP="00704DCD">
      <w:pPr>
        <w:ind w:firstLine="555"/>
        <w:jc w:val="center"/>
        <w:rPr>
          <w:rFonts w:ascii="黑体" w:eastAsia="黑体" w:hAnsi="宋体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lastRenderedPageBreak/>
        <w:t>填  表  说  明</w:t>
      </w:r>
    </w:p>
    <w:p w14:paraId="4A9DD21A" w14:textId="77777777" w:rsidR="00704DCD" w:rsidRDefault="00704DCD" w:rsidP="00704DCD">
      <w:pPr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14:paraId="239212BA" w14:textId="77777777" w:rsidR="00704DCD" w:rsidRDefault="00704DCD" w:rsidP="00704DCD">
      <w:pPr>
        <w:spacing w:beforeLines="50" w:before="156" w:afterLines="50" w:after="156" w:line="360" w:lineRule="auto"/>
        <w:ind w:left="450" w:rightChars="10" w:right="21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1. 申请人填写的内容必须真实、可靠，所在学校负责审核。</w:t>
      </w:r>
    </w:p>
    <w:p w14:paraId="35E536E6" w14:textId="069D795E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2. 教学论文及著作一栏中，所填论文或著作须已刊出或出版，截止时间是2021年9月3</w:t>
      </w:r>
      <w:r w:rsidR="00EE5928">
        <w:rPr>
          <w:rFonts w:ascii="方正仿宋_GBK" w:eastAsia="方正仿宋_GBK"/>
          <w:bCs/>
          <w:sz w:val="30"/>
          <w:szCs w:val="30"/>
        </w:rPr>
        <w:t>0</w:t>
      </w:r>
      <w:r>
        <w:rPr>
          <w:rFonts w:ascii="方正仿宋_GBK" w:eastAsia="方正仿宋_GBK" w:hint="eastAsia"/>
          <w:bCs/>
          <w:sz w:val="30"/>
          <w:szCs w:val="30"/>
        </w:rPr>
        <w:t>日。</w:t>
      </w:r>
    </w:p>
    <w:p w14:paraId="3577DA6A" w14:textId="77777777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3. 教学手段是指现代信息技术，应用情况是指是否经常使用及熟练程度。</w:t>
      </w:r>
    </w:p>
    <w:p w14:paraId="5202EB93" w14:textId="77777777" w:rsidR="00704DCD" w:rsidRDefault="00704DCD" w:rsidP="00704DCD">
      <w:pPr>
        <w:spacing w:beforeLines="50" w:before="156" w:afterLines="50" w:after="156" w:line="360" w:lineRule="auto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4. 如表格篇幅不够，可另附纸。</w:t>
      </w:r>
    </w:p>
    <w:p w14:paraId="551442CA" w14:textId="77777777" w:rsidR="00704DCD" w:rsidRDefault="00704DCD" w:rsidP="00704DCD">
      <w:pPr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7"/>
        <w:gridCol w:w="2340"/>
        <w:gridCol w:w="902"/>
        <w:gridCol w:w="363"/>
        <w:gridCol w:w="356"/>
        <w:gridCol w:w="1081"/>
        <w:gridCol w:w="1573"/>
      </w:tblGrid>
      <w:tr w:rsidR="00704DCD" w14:paraId="19818BE1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55317C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340" w:type="dxa"/>
            <w:vAlign w:val="center"/>
          </w:tcPr>
          <w:p w14:paraId="5FC4D3D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1CFF93B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719" w:type="dxa"/>
            <w:gridSpan w:val="2"/>
            <w:vAlign w:val="center"/>
          </w:tcPr>
          <w:p w14:paraId="13D24DD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0601D93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族</w:t>
            </w:r>
          </w:p>
        </w:tc>
        <w:tc>
          <w:tcPr>
            <w:tcW w:w="1573" w:type="dxa"/>
            <w:vAlign w:val="center"/>
          </w:tcPr>
          <w:p w14:paraId="0FF7338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18F95A90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19E0008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181AB1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68E507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3CB2231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79FD5F33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3114100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69B845A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D54A80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13BDF8C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2BA9C5B6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83A2C3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3ABF7AE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EDB7F02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25A4505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5E44AC4F" w14:textId="77777777" w:rsidTr="005F2E66">
        <w:trPr>
          <w:trHeight w:val="680"/>
        </w:trPr>
        <w:tc>
          <w:tcPr>
            <w:tcW w:w="1907" w:type="dxa"/>
            <w:vAlign w:val="center"/>
          </w:tcPr>
          <w:p w14:paraId="2B1296E2" w14:textId="77777777" w:rsidR="00704DCD" w:rsidRDefault="00704DCD" w:rsidP="005F2E66">
            <w:pPr>
              <w:spacing w:line="360" w:lineRule="exact"/>
              <w:jc w:val="center"/>
              <w:rPr>
                <w:rFonts w:ascii="宋体" w:hAnsi="宋体"/>
                <w:bCs/>
                <w:w w:val="8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033325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C396C4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21FC11D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426F7B24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0B9338A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29F226DB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49C9698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4EE1AB2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73F26913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49D3DF9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60361ABE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6ACD84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手机</w:t>
            </w:r>
          </w:p>
        </w:tc>
        <w:tc>
          <w:tcPr>
            <w:tcW w:w="2654" w:type="dxa"/>
            <w:gridSpan w:val="2"/>
            <w:vAlign w:val="center"/>
          </w:tcPr>
          <w:p w14:paraId="7FF1A27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4E84C9D2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35B5E06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真</w:t>
            </w:r>
          </w:p>
        </w:tc>
        <w:tc>
          <w:tcPr>
            <w:tcW w:w="2340" w:type="dxa"/>
            <w:vAlign w:val="center"/>
          </w:tcPr>
          <w:p w14:paraId="1D6FD6C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68F12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19BBA3BA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2A9D9D3A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573F606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3562CEA0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063AAEEA" w14:textId="77777777" w:rsidTr="005F2E66">
        <w:trPr>
          <w:trHeight w:val="2590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7BA59062" w14:textId="77777777" w:rsidR="00704DCD" w:rsidRDefault="00704DCD" w:rsidP="005F2E6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何时何地</w:t>
            </w:r>
          </w:p>
          <w:p w14:paraId="19A1096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受何奖励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14:paraId="51F24307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6024D7E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163AE78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8290750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90A5A1C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D2FBA0A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0B00F19F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E420806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  <w:tr w:rsidR="00704DCD" w14:paraId="1DF737BE" w14:textId="77777777" w:rsidTr="005F2E66">
        <w:trPr>
          <w:cantSplit/>
          <w:trHeight w:val="555"/>
        </w:trPr>
        <w:tc>
          <w:tcPr>
            <w:tcW w:w="8522" w:type="dxa"/>
            <w:gridSpan w:val="7"/>
            <w:vAlign w:val="center"/>
          </w:tcPr>
          <w:p w14:paraId="14550D98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主要学习、工作简历</w:t>
            </w:r>
          </w:p>
        </w:tc>
      </w:tr>
      <w:tr w:rsidR="00704DCD" w14:paraId="721F8EF1" w14:textId="77777777" w:rsidTr="005F2E66">
        <w:trPr>
          <w:cantSplit/>
          <w:trHeight w:val="414"/>
        </w:trPr>
        <w:tc>
          <w:tcPr>
            <w:tcW w:w="1907" w:type="dxa"/>
            <w:vAlign w:val="center"/>
          </w:tcPr>
          <w:p w14:paraId="30223E5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2CBEE3B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3010" w:type="dxa"/>
            <w:gridSpan w:val="3"/>
            <w:vAlign w:val="center"/>
          </w:tcPr>
          <w:p w14:paraId="3233390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所学专业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所从事学科领域</w:t>
            </w:r>
          </w:p>
        </w:tc>
      </w:tr>
      <w:tr w:rsidR="00704DCD" w14:paraId="049AF075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3FBBA5B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CD23CF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879D2D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75DB2A9E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4707644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019E3B2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2E51093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667816DB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73FED81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2B5913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5A90221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5B08BAA1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2811B5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4A62AB4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65236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 w14:paraId="78EC9145" w14:textId="77777777" w:rsidR="00704DCD" w:rsidRDefault="00704DCD" w:rsidP="00704DCD">
      <w:pPr>
        <w:rPr>
          <w:b/>
          <w:bCs/>
          <w:sz w:val="32"/>
          <w:szCs w:val="32"/>
        </w:rPr>
      </w:pPr>
      <w:r>
        <w:br w:type="page"/>
      </w: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268DFBA7" w14:textId="77777777" w:rsidR="00704DCD" w:rsidRDefault="00704DCD" w:rsidP="00704DCD">
      <w:pPr>
        <w:spacing w:afterLines="50" w:after="156" w:line="300" w:lineRule="auto"/>
        <w:rPr>
          <w:sz w:val="28"/>
        </w:rPr>
      </w:pPr>
      <w:r>
        <w:rPr>
          <w:rFonts w:ascii="宋体" w:hAnsi="宋体" w:hint="eastAsia"/>
          <w:b/>
          <w:bCs/>
          <w:sz w:val="28"/>
        </w:rPr>
        <w:t>1.</w:t>
      </w:r>
      <w:r>
        <w:rPr>
          <w:rFonts w:ascii="宋体" w:hAnsi="宋体" w:hint="eastAsia"/>
          <w:b/>
          <w:bCs/>
          <w:sz w:val="28"/>
        </w:rPr>
        <w:t>主讲课程情况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61"/>
        <w:gridCol w:w="1079"/>
        <w:gridCol w:w="1081"/>
        <w:gridCol w:w="181"/>
        <w:gridCol w:w="2340"/>
        <w:gridCol w:w="719"/>
        <w:gridCol w:w="856"/>
      </w:tblGrid>
      <w:tr w:rsidR="00704DCD" w14:paraId="51A9741C" w14:textId="77777777" w:rsidTr="005F2E66">
        <w:trPr>
          <w:trHeight w:val="603"/>
        </w:trPr>
        <w:tc>
          <w:tcPr>
            <w:tcW w:w="1905" w:type="dxa"/>
            <w:vAlign w:val="center"/>
          </w:tcPr>
          <w:p w14:paraId="2FFC0B9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1440" w:type="dxa"/>
            <w:gridSpan w:val="2"/>
            <w:vAlign w:val="center"/>
          </w:tcPr>
          <w:p w14:paraId="7356469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262" w:type="dxa"/>
            <w:gridSpan w:val="2"/>
            <w:vAlign w:val="center"/>
          </w:tcPr>
          <w:p w14:paraId="4FE031A1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讲授学时</w:t>
            </w:r>
          </w:p>
        </w:tc>
        <w:tc>
          <w:tcPr>
            <w:tcW w:w="3059" w:type="dxa"/>
            <w:gridSpan w:val="2"/>
            <w:vAlign w:val="center"/>
          </w:tcPr>
          <w:p w14:paraId="66DCCEAB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  <w:tc>
          <w:tcPr>
            <w:tcW w:w="856" w:type="dxa"/>
            <w:vAlign w:val="center"/>
          </w:tcPr>
          <w:p w14:paraId="3FF16684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</w:p>
          <w:p w14:paraId="2AF69B1D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总人数</w:t>
            </w:r>
          </w:p>
        </w:tc>
      </w:tr>
      <w:tr w:rsidR="00704DCD" w14:paraId="7C05CF47" w14:textId="77777777" w:rsidTr="005F2E66">
        <w:trPr>
          <w:trHeight w:val="469"/>
        </w:trPr>
        <w:tc>
          <w:tcPr>
            <w:tcW w:w="1905" w:type="dxa"/>
            <w:vAlign w:val="center"/>
          </w:tcPr>
          <w:p w14:paraId="6CD8486F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05FCA9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5EC4E9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58FA5C3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32D6F87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2027B196" w14:textId="77777777" w:rsidTr="005F2E66">
        <w:trPr>
          <w:trHeight w:val="460"/>
        </w:trPr>
        <w:tc>
          <w:tcPr>
            <w:tcW w:w="1905" w:type="dxa"/>
            <w:vAlign w:val="center"/>
          </w:tcPr>
          <w:p w14:paraId="05EDDAE5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0F33FA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5EDE00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05BD5B0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4C597D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3FE2C0DC" w14:textId="77777777" w:rsidTr="005F2E66">
        <w:trPr>
          <w:trHeight w:val="452"/>
        </w:trPr>
        <w:tc>
          <w:tcPr>
            <w:tcW w:w="1905" w:type="dxa"/>
            <w:vAlign w:val="center"/>
          </w:tcPr>
          <w:p w14:paraId="2DD48216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C8F617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39B7D3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6F1F25B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18F6673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5CC03ED8" w14:textId="77777777" w:rsidTr="005F2E66">
        <w:trPr>
          <w:trHeight w:val="445"/>
        </w:trPr>
        <w:tc>
          <w:tcPr>
            <w:tcW w:w="1905" w:type="dxa"/>
            <w:vAlign w:val="center"/>
          </w:tcPr>
          <w:p w14:paraId="790D98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9AECB3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61B741A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E5F0F8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2FE419D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37BFBE01" w14:textId="77777777" w:rsidTr="005F2E66">
        <w:trPr>
          <w:trHeight w:val="525"/>
        </w:trPr>
        <w:tc>
          <w:tcPr>
            <w:tcW w:w="8522" w:type="dxa"/>
            <w:gridSpan w:val="8"/>
            <w:vAlign w:val="center"/>
          </w:tcPr>
          <w:p w14:paraId="5637DA54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选用教材或主要参考书情况</w:t>
            </w:r>
          </w:p>
        </w:tc>
      </w:tr>
      <w:tr w:rsidR="00704DCD" w14:paraId="054367AD" w14:textId="77777777" w:rsidTr="005F2E66">
        <w:trPr>
          <w:trHeight w:val="365"/>
        </w:trPr>
        <w:tc>
          <w:tcPr>
            <w:tcW w:w="2266" w:type="dxa"/>
            <w:gridSpan w:val="2"/>
            <w:vAlign w:val="center"/>
          </w:tcPr>
          <w:p w14:paraId="51E8FF0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名称</w:t>
            </w:r>
          </w:p>
        </w:tc>
        <w:tc>
          <w:tcPr>
            <w:tcW w:w="2160" w:type="dxa"/>
            <w:gridSpan w:val="2"/>
            <w:vAlign w:val="center"/>
          </w:tcPr>
          <w:p w14:paraId="728BD6F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作者</w:t>
            </w:r>
          </w:p>
        </w:tc>
        <w:tc>
          <w:tcPr>
            <w:tcW w:w="2521" w:type="dxa"/>
            <w:gridSpan w:val="2"/>
            <w:vAlign w:val="center"/>
          </w:tcPr>
          <w:p w14:paraId="79C31A3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出版社</w:t>
            </w:r>
          </w:p>
        </w:tc>
        <w:tc>
          <w:tcPr>
            <w:tcW w:w="1575" w:type="dxa"/>
            <w:gridSpan w:val="2"/>
            <w:vAlign w:val="center"/>
          </w:tcPr>
          <w:p w14:paraId="4CD0E73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出版年</w:t>
            </w:r>
          </w:p>
        </w:tc>
      </w:tr>
      <w:tr w:rsidR="00704DCD" w14:paraId="58E5513A" w14:textId="77777777" w:rsidTr="005F2E66">
        <w:trPr>
          <w:trHeight w:val="476"/>
        </w:trPr>
        <w:tc>
          <w:tcPr>
            <w:tcW w:w="2266" w:type="dxa"/>
            <w:gridSpan w:val="2"/>
            <w:vAlign w:val="center"/>
          </w:tcPr>
          <w:p w14:paraId="05ED15E4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36D8E9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D040AA0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F1878F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7DA0438B" w14:textId="77777777" w:rsidTr="005F2E66">
        <w:trPr>
          <w:trHeight w:val="440"/>
        </w:trPr>
        <w:tc>
          <w:tcPr>
            <w:tcW w:w="2266" w:type="dxa"/>
            <w:gridSpan w:val="2"/>
            <w:vAlign w:val="center"/>
          </w:tcPr>
          <w:p w14:paraId="706A126E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0520989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644A51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27F02E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09C279BF" w14:textId="77777777" w:rsidTr="005F2E66">
        <w:trPr>
          <w:trHeight w:val="460"/>
        </w:trPr>
        <w:tc>
          <w:tcPr>
            <w:tcW w:w="2266" w:type="dxa"/>
            <w:gridSpan w:val="2"/>
            <w:vAlign w:val="center"/>
          </w:tcPr>
          <w:p w14:paraId="084C1898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A5844A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74F894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1530A65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3F4245D9" w14:textId="77777777" w:rsidTr="005F2E66">
        <w:trPr>
          <w:trHeight w:val="467"/>
        </w:trPr>
        <w:tc>
          <w:tcPr>
            <w:tcW w:w="2266" w:type="dxa"/>
            <w:gridSpan w:val="2"/>
            <w:vAlign w:val="center"/>
          </w:tcPr>
          <w:p w14:paraId="04C53895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D185558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98EC0B3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483618E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6AA08BB8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6C7E77B0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教学内容更新</w:t>
            </w:r>
          </w:p>
          <w:p w14:paraId="4AC27D51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或</w:t>
            </w:r>
          </w:p>
          <w:p w14:paraId="224E794C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教学方法改革情况</w:t>
            </w:r>
          </w:p>
        </w:tc>
        <w:tc>
          <w:tcPr>
            <w:tcW w:w="6256" w:type="dxa"/>
            <w:gridSpan w:val="6"/>
          </w:tcPr>
          <w:p w14:paraId="37902F8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17C1C7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15DEE6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B90D7F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EB8F43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87CF79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D345BA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CAC63F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C84D0B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E47638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3C21F9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6942ACC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DEA849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68EC6C5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105324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F65A9A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A2939F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1658C46F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2C1D0263" w14:textId="77777777" w:rsidR="00704DCD" w:rsidRDefault="00704DCD" w:rsidP="005F2E66">
            <w:pPr>
              <w:spacing w:after="100" w:afterAutospacing="1" w:line="300" w:lineRule="auto"/>
              <w:rPr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教学手段研制开发情况、应用情况</w:t>
            </w:r>
          </w:p>
        </w:tc>
        <w:tc>
          <w:tcPr>
            <w:tcW w:w="6256" w:type="dxa"/>
            <w:gridSpan w:val="6"/>
          </w:tcPr>
          <w:p w14:paraId="6FF1630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1A722126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76E7B75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4830A6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231DAA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D9EAB2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1B182F7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9E1A23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019552D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6E56B79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A58EFC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0F3719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</w:tbl>
    <w:p w14:paraId="66749A5C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2.</w:t>
      </w:r>
      <w:r>
        <w:rPr>
          <w:rFonts w:ascii="宋体" w:hAnsi="宋体" w:hint="eastAsia"/>
          <w:b/>
          <w:bCs/>
          <w:sz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7481FAEE" w14:textId="77777777" w:rsidTr="005F2E66">
        <w:trPr>
          <w:trHeight w:val="3279"/>
        </w:trPr>
        <w:tc>
          <w:tcPr>
            <w:tcW w:w="8522" w:type="dxa"/>
          </w:tcPr>
          <w:p w14:paraId="22529E1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（各类实践教学环节，含指导本专科生实习、课程设计、毕业论文、毕业设计以及指导研究生等）</w:t>
            </w:r>
          </w:p>
          <w:p w14:paraId="5686BDDA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0A2E3F9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B4982A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E27215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E37793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1325F6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482578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7645B2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009350A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C44ACF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61ACE5D5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0FA159D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551BFDD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DE5870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597A0FA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AB75A0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70588A6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1A58146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014AEC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39847938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3.</w:t>
      </w:r>
      <w:r>
        <w:rPr>
          <w:rFonts w:ascii="宋体" w:hAnsi="宋体" w:hint="eastAsia"/>
          <w:b/>
          <w:bCs/>
          <w:sz w:val="28"/>
        </w:rPr>
        <w:t>教学效果评价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694"/>
      </w:tblGrid>
      <w:tr w:rsidR="00704DCD" w14:paraId="018A8B0C" w14:textId="77777777" w:rsidTr="005F2E66">
        <w:trPr>
          <w:cantSplit/>
          <w:trHeight w:val="5592"/>
        </w:trPr>
        <w:tc>
          <w:tcPr>
            <w:tcW w:w="828" w:type="dxa"/>
            <w:textDirection w:val="tbRlV"/>
            <w:vAlign w:val="center"/>
          </w:tcPr>
          <w:p w14:paraId="2A2B1D75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t>学生评价</w:t>
            </w:r>
          </w:p>
        </w:tc>
        <w:tc>
          <w:tcPr>
            <w:tcW w:w="7694" w:type="dxa"/>
          </w:tcPr>
          <w:p w14:paraId="5315C940" w14:textId="77777777" w:rsidR="00704DCD" w:rsidRDefault="00704DCD" w:rsidP="005F2E66">
            <w:pPr>
              <w:spacing w:afterLines="50" w:after="156" w:line="300" w:lineRule="auto"/>
              <w:rPr>
                <w:rFonts w:ascii="宋体" w:hAnsi="宋体"/>
                <w:b/>
                <w:bCs/>
                <w:sz w:val="28"/>
              </w:rPr>
            </w:pPr>
          </w:p>
          <w:p w14:paraId="05D67B7D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/>
                <w:bCs/>
                <w:sz w:val="28"/>
              </w:rPr>
            </w:pPr>
          </w:p>
          <w:p w14:paraId="104C18B8" w14:textId="77777777" w:rsidR="00704DCD" w:rsidRDefault="00704DCD" w:rsidP="005F2E66">
            <w:pPr>
              <w:spacing w:afterLines="50" w:after="156" w:line="360" w:lineRule="auto"/>
              <w:rPr>
                <w:rFonts w:ascii="宋体" w:hAnsi="宋体"/>
                <w:b/>
                <w:bCs/>
                <w:sz w:val="28"/>
              </w:rPr>
            </w:pPr>
          </w:p>
          <w:p w14:paraId="525D080F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/>
                <w:bCs/>
                <w:sz w:val="28"/>
              </w:rPr>
            </w:pPr>
          </w:p>
          <w:p w14:paraId="560B10A6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Cs/>
                <w:sz w:val="28"/>
              </w:rPr>
            </w:pPr>
          </w:p>
        </w:tc>
      </w:tr>
      <w:tr w:rsidR="00704DCD" w14:paraId="59E1A438" w14:textId="77777777" w:rsidTr="005F2E66">
        <w:trPr>
          <w:cantSplit/>
          <w:trHeight w:val="6220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14:paraId="3B04FD90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lastRenderedPageBreak/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14:paraId="49804B9D" w14:textId="77777777" w:rsidR="00704DCD" w:rsidRDefault="00704DCD" w:rsidP="005F2E66">
            <w:pPr>
              <w:spacing w:before="240" w:afterLines="50" w:after="156" w:line="360" w:lineRule="auto"/>
              <w:ind w:firstLineChars="700" w:firstLine="196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 </w:t>
            </w:r>
          </w:p>
        </w:tc>
      </w:tr>
    </w:tbl>
    <w:p w14:paraId="4065DE8C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</w:p>
    <w:p w14:paraId="1F177169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/>
          <w:b/>
          <w:bCs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4.</w:t>
      </w:r>
      <w:r>
        <w:rPr>
          <w:rFonts w:ascii="宋体" w:hAnsi="宋体" w:hint="eastAsia"/>
          <w:b/>
          <w:bCs/>
          <w:sz w:val="28"/>
        </w:rPr>
        <w:t>教学改革及推广应用情况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28BCB8E" w14:textId="77777777" w:rsidTr="005F2E66">
        <w:trPr>
          <w:trHeight w:val="1851"/>
        </w:trPr>
        <w:tc>
          <w:tcPr>
            <w:tcW w:w="8522" w:type="dxa"/>
          </w:tcPr>
          <w:p w14:paraId="616686BC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  <w:r>
              <w:rPr>
                <w:rFonts w:hint="eastAsia"/>
                <w:bCs/>
                <w:spacing w:val="-8"/>
              </w:rPr>
              <w:t xml:space="preserve">  </w:t>
            </w:r>
          </w:p>
          <w:p w14:paraId="354BBFFA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6109FF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6D52E1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2B559853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0DC1609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4EA2B8A0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5391A81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15E97B2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9256A7E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6B7344E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4026552A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199DF59E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5BE45B34" w14:textId="77777777" w:rsidR="00704DCD" w:rsidRDefault="00704DCD" w:rsidP="005F2E66">
            <w:pPr>
              <w:spacing w:line="300" w:lineRule="auto"/>
              <w:jc w:val="center"/>
            </w:pPr>
          </w:p>
        </w:tc>
      </w:tr>
    </w:tbl>
    <w:p w14:paraId="280CF57B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5.</w:t>
      </w:r>
      <w:r>
        <w:rPr>
          <w:rFonts w:ascii="宋体" w:hAnsi="宋体" w:hint="eastAsia"/>
          <w:b/>
          <w:bCs/>
          <w:sz w:val="28"/>
        </w:rPr>
        <w:t>未来三年教学改革设想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F929FD9" w14:textId="77777777" w:rsidTr="005F2E66">
        <w:trPr>
          <w:trHeight w:val="1986"/>
        </w:trPr>
        <w:tc>
          <w:tcPr>
            <w:tcW w:w="8522" w:type="dxa"/>
            <w:vAlign w:val="center"/>
          </w:tcPr>
          <w:p w14:paraId="143242EF" w14:textId="77777777" w:rsidR="00704DCD" w:rsidRDefault="00704DCD" w:rsidP="005F2E66">
            <w:pPr>
              <w:spacing w:line="300" w:lineRule="auto"/>
              <w:ind w:firstLineChars="200" w:firstLine="420"/>
              <w:rPr>
                <w:bCs/>
                <w:szCs w:val="21"/>
              </w:rPr>
            </w:pPr>
          </w:p>
          <w:p w14:paraId="673E76BB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625DCEB4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43CFC960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156D36A1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19D56E4C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2BF508BE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725D1E2A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795B137C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36078158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58F9EC34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06E75B90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74B06087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2D74043E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56D39943" w14:textId="77777777" w:rsidR="00704DCD" w:rsidRDefault="00704DCD" w:rsidP="005F2E66">
            <w:pPr>
              <w:spacing w:line="300" w:lineRule="auto"/>
              <w:rPr>
                <w:bCs/>
                <w:color w:val="FF0000"/>
                <w:sz w:val="24"/>
              </w:rPr>
            </w:pPr>
          </w:p>
          <w:p w14:paraId="0EAB77E9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6323CD94" w14:textId="77777777" w:rsidR="00704DCD" w:rsidRDefault="00704DCD" w:rsidP="005F2E66">
            <w:pPr>
              <w:spacing w:line="300" w:lineRule="auto"/>
              <w:rPr>
                <w:bCs/>
                <w:color w:val="FF0000"/>
                <w:sz w:val="24"/>
              </w:rPr>
            </w:pPr>
          </w:p>
        </w:tc>
      </w:tr>
    </w:tbl>
    <w:p w14:paraId="670B360D" w14:textId="77777777" w:rsidR="00704DCD" w:rsidRDefault="00704DCD" w:rsidP="00704DCD">
      <w:pPr>
        <w:spacing w:beforeLines="50" w:before="156" w:line="360" w:lineRule="auto"/>
        <w:ind w:right="560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三、育人工作情况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704DCD" w14:paraId="1B955B0E" w14:textId="77777777" w:rsidTr="005F2E66">
        <w:trPr>
          <w:trHeight w:val="607"/>
        </w:trPr>
        <w:tc>
          <w:tcPr>
            <w:tcW w:w="8640" w:type="dxa"/>
            <w:vAlign w:val="center"/>
          </w:tcPr>
          <w:p w14:paraId="3425720E" w14:textId="77777777" w:rsidR="00704DCD" w:rsidRDefault="00704DCD" w:rsidP="005F2E66">
            <w:pPr>
              <w:spacing w:line="360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育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典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例</w:t>
            </w:r>
          </w:p>
        </w:tc>
      </w:tr>
      <w:tr w:rsidR="00704DCD" w14:paraId="28F7D797" w14:textId="77777777" w:rsidTr="005F2E66">
        <w:trPr>
          <w:trHeight w:val="12595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4BD2E501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4A824B0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1945F28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4137F0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AFD5FB3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454D314A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3D68C6DD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7A1E41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18B88ECB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B4AB106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B76249E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E67C1E6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D86822C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C3CC84B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22DCDE42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0E474ADE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00FE5A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CEA7B61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2A8C232A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D2DBD73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3EC9D1A6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5F7CA438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4BB4ED28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</w:p>
          <w:p w14:paraId="76FAF830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15102F6B" w14:textId="77777777" w:rsidR="00704DCD" w:rsidRDefault="00704DCD" w:rsidP="005F2E66">
            <w:pPr>
              <w:spacing w:line="300" w:lineRule="auto"/>
              <w:ind w:firstLineChars="900" w:firstLine="1890"/>
              <w:rPr>
                <w:bCs/>
                <w:szCs w:val="21"/>
              </w:rPr>
            </w:pPr>
          </w:p>
        </w:tc>
      </w:tr>
    </w:tbl>
    <w:p w14:paraId="47168CC7" w14:textId="77777777" w:rsidR="00704DCD" w:rsidRDefault="00704DCD" w:rsidP="00704DCD">
      <w:pPr>
        <w:spacing w:afterLines="50" w:after="156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四、近三年教研、科研工作情况</w:t>
      </w:r>
    </w:p>
    <w:tbl>
      <w:tblPr>
        <w:tblW w:w="0" w:type="auto"/>
        <w:tblInd w:w="-1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17"/>
        <w:gridCol w:w="540"/>
        <w:gridCol w:w="2371"/>
        <w:gridCol w:w="514"/>
        <w:gridCol w:w="1038"/>
        <w:gridCol w:w="174"/>
        <w:gridCol w:w="690"/>
        <w:gridCol w:w="684"/>
        <w:gridCol w:w="10"/>
        <w:gridCol w:w="819"/>
        <w:gridCol w:w="65"/>
        <w:gridCol w:w="1375"/>
      </w:tblGrid>
      <w:tr w:rsidR="00704DCD" w14:paraId="404D23F2" w14:textId="77777777" w:rsidTr="005F2E66">
        <w:trPr>
          <w:cantSplit/>
          <w:trHeight w:val="477"/>
        </w:trPr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14:paraId="47238EBA" w14:textId="77777777" w:rsidR="00704DCD" w:rsidRDefault="00704DCD" w:rsidP="005F2E66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主持、参与课题情况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746A5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DEFF3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B061B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8EE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起讫</w:t>
            </w:r>
          </w:p>
          <w:p w14:paraId="5D7CF43F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30129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14:paraId="7740476D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费</w:t>
            </w: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11003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主持或参加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04730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课题获奖</w:t>
            </w:r>
          </w:p>
          <w:p w14:paraId="6047DF44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</w:tr>
      <w:tr w:rsidR="00704DCD" w14:paraId="65B94BB1" w14:textId="77777777" w:rsidTr="005F2E66">
        <w:trPr>
          <w:cantSplit/>
          <w:trHeight w:val="598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8D87F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7B51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C3F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D58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DB7B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DB90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F26D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0F66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549D492B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9BEB0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5234D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381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D5CD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EA52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394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333EF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3A8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14130E4A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0CDC73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1FBD9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860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D9E59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09413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D6B4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5C7C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DC4C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3D4D292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97"/>
        </w:trPr>
        <w:tc>
          <w:tcPr>
            <w:tcW w:w="9000" w:type="dxa"/>
            <w:gridSpan w:val="13"/>
          </w:tcPr>
          <w:p w14:paraId="3A17FA5C" w14:textId="77777777" w:rsidR="00704DCD" w:rsidRDefault="00704DCD" w:rsidP="005F2E66">
            <w:pPr>
              <w:ind w:right="249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研究成果登记表</w:t>
            </w:r>
          </w:p>
          <w:p w14:paraId="44EC6E38" w14:textId="77777777" w:rsidR="00704DCD" w:rsidRDefault="00704DCD" w:rsidP="005F2E66">
            <w:pPr>
              <w:ind w:right="249"/>
              <w:jc w:val="center"/>
              <w:rPr>
                <w:rFonts w:ascii="宋体" w:hAnsi="宋体"/>
                <w:spacing w:val="-12"/>
                <w:sz w:val="32"/>
                <w:szCs w:val="32"/>
              </w:rPr>
            </w:pPr>
            <w:r>
              <w:rPr>
                <w:rFonts w:ascii="宋体" w:hAnsi="宋体"/>
                <w:spacing w:val="-12"/>
              </w:rPr>
              <w:t>(</w:t>
            </w:r>
            <w:r>
              <w:rPr>
                <w:rFonts w:ascii="宋体" w:hAnsi="宋体" w:hint="eastAsia"/>
                <w:spacing w:val="-12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宋体" w:hAnsi="宋体"/>
                <w:spacing w:val="-12"/>
              </w:rPr>
              <w:t>)</w:t>
            </w:r>
          </w:p>
        </w:tc>
      </w:tr>
      <w:tr w:rsidR="00704DCD" w14:paraId="7E40211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543133C2" w14:textId="77777777" w:rsidR="00704DCD" w:rsidRDefault="00704DCD" w:rsidP="005F2E66"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928" w:type="dxa"/>
            <w:gridSpan w:val="3"/>
            <w:vAlign w:val="center"/>
          </w:tcPr>
          <w:p w14:paraId="7E9B6AD8" w14:textId="77777777" w:rsidR="00704DCD" w:rsidRDefault="00704DCD" w:rsidP="005F2E66"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1726" w:type="dxa"/>
            <w:gridSpan w:val="3"/>
            <w:vAlign w:val="center"/>
          </w:tcPr>
          <w:p w14:paraId="2B5EEAB7" w14:textId="77777777" w:rsidR="00704DCD" w:rsidRDefault="00704DCD" w:rsidP="005F2E66">
            <w:pPr>
              <w:ind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刊物名称（出版社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及级别</w:t>
            </w:r>
          </w:p>
        </w:tc>
        <w:tc>
          <w:tcPr>
            <w:tcW w:w="1374" w:type="dxa"/>
            <w:gridSpan w:val="2"/>
            <w:vAlign w:val="center"/>
          </w:tcPr>
          <w:p w14:paraId="735F26E6" w14:textId="77777777" w:rsidR="00704DCD" w:rsidRDefault="00704DCD" w:rsidP="005F2E66">
            <w:pPr>
              <w:ind w:leftChars="-51" w:left="229" w:hangingChars="140" w:hanging="33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期号及时间</w:t>
            </w:r>
          </w:p>
        </w:tc>
        <w:tc>
          <w:tcPr>
            <w:tcW w:w="829" w:type="dxa"/>
            <w:gridSpan w:val="2"/>
            <w:vAlign w:val="center"/>
          </w:tcPr>
          <w:p w14:paraId="24643D24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第几</w:t>
            </w:r>
          </w:p>
          <w:p w14:paraId="348A6406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</w:t>
            </w:r>
          </w:p>
        </w:tc>
        <w:tc>
          <w:tcPr>
            <w:tcW w:w="1440" w:type="dxa"/>
            <w:gridSpan w:val="2"/>
            <w:vAlign w:val="center"/>
          </w:tcPr>
          <w:p w14:paraId="3C2BFAC5" w14:textId="77777777" w:rsidR="00704DCD" w:rsidRDefault="00704DCD" w:rsidP="005F2E66">
            <w:pPr>
              <w:ind w:leftChars="-12" w:left="-2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704DCD" w14:paraId="7BBB0012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7D4190A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928" w:type="dxa"/>
            <w:gridSpan w:val="3"/>
            <w:vAlign w:val="center"/>
          </w:tcPr>
          <w:p w14:paraId="5756F35D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3DC3268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2A8F6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F382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6E509E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3E0A7D6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4FFEA21B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928" w:type="dxa"/>
            <w:gridSpan w:val="3"/>
            <w:vAlign w:val="center"/>
          </w:tcPr>
          <w:p w14:paraId="769DD17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1F7A3633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E7E063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33C03A1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081C9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6079AA1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A443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928" w:type="dxa"/>
            <w:gridSpan w:val="3"/>
            <w:vAlign w:val="center"/>
          </w:tcPr>
          <w:p w14:paraId="7497E3B8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207FFB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7E991F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911742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73612B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70CE7C95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67F639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928" w:type="dxa"/>
            <w:gridSpan w:val="3"/>
            <w:vAlign w:val="center"/>
          </w:tcPr>
          <w:p w14:paraId="501BE282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58CD627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5A47C6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0E99D09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DE40CDE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5CB03C5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C8E5B7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928" w:type="dxa"/>
            <w:gridSpan w:val="3"/>
            <w:vAlign w:val="center"/>
          </w:tcPr>
          <w:p w14:paraId="3C57971B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74CCD7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872FBD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5E35188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5FA418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1340AE9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7006E7A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928" w:type="dxa"/>
            <w:gridSpan w:val="3"/>
            <w:vAlign w:val="center"/>
          </w:tcPr>
          <w:p w14:paraId="53F312DE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2F27B6E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19F7C4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7E6E8B0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1D854F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4EEE1B94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6EAD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928" w:type="dxa"/>
            <w:gridSpan w:val="3"/>
            <w:vAlign w:val="center"/>
          </w:tcPr>
          <w:p w14:paraId="741C09F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72B7ADC9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B92DC8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1C21E44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B405AF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FA4EDE9" w14:textId="77777777" w:rsidR="00704DCD" w:rsidRDefault="00704DCD" w:rsidP="00704DCD">
      <w:pPr>
        <w:snapToGrid w:val="0"/>
        <w:rPr>
          <w:rFonts w:ascii="仿宋_GB2312"/>
          <w:sz w:val="24"/>
        </w:rPr>
      </w:pPr>
      <w:r>
        <w:rPr>
          <w:rFonts w:ascii="黑体" w:eastAsia="黑体" w:hint="eastAsia"/>
          <w:sz w:val="28"/>
          <w:szCs w:val="28"/>
        </w:rPr>
        <w:t>5.</w:t>
      </w:r>
      <w:r>
        <w:rPr>
          <w:rFonts w:ascii="宋体" w:hAnsi="宋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int="eastAsia"/>
          <w:b/>
          <w:bCs/>
          <w:sz w:val="28"/>
          <w:szCs w:val="28"/>
        </w:rPr>
        <w:t>近三年指导学生学科技能竞赛情况</w:t>
      </w:r>
      <w:r>
        <w:rPr>
          <w:rFonts w:ascii="仿宋_GB2312" w:hAnsi="仿宋" w:hint="eastAsia"/>
          <w:szCs w:val="21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704DCD" w14:paraId="284CC776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C1C3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1F91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F3B0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8412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9E46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学生公开发表论文情况</w:t>
            </w:r>
          </w:p>
        </w:tc>
      </w:tr>
      <w:tr w:rsidR="00704DCD" w14:paraId="28F8A8FE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02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5A2E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718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013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6529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</w:tr>
      <w:tr w:rsidR="00704DCD" w14:paraId="12484394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C9B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1953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5805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B3F9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308C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</w:tr>
      <w:tr w:rsidR="00704DCD" w14:paraId="52194BA1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AA3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700E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B834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8B0A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EB0E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</w:tr>
      <w:tr w:rsidR="00704DCD" w14:paraId="4C2E8B6A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DA2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1A25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AC32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E131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E547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0A74B4F" w14:textId="77777777" w:rsidR="00704DCD" w:rsidRDefault="00704DCD" w:rsidP="00704DCD">
      <w:pPr>
        <w:wordWrap w:val="0"/>
        <w:spacing w:beforeLines="50" w:before="156" w:line="360" w:lineRule="auto"/>
        <w:jc w:val="right"/>
        <w:rPr>
          <w:rFonts w:ascii="宋体" w:hAnsi="宋体"/>
          <w:sz w:val="28"/>
          <w:szCs w:val="28"/>
        </w:rPr>
      </w:pPr>
    </w:p>
    <w:p w14:paraId="1D00DB76" w14:textId="77777777" w:rsidR="00704DCD" w:rsidRDefault="00704DCD" w:rsidP="00704DCD">
      <w:pPr>
        <w:spacing w:afterLines="50" w:after="156"/>
        <w:rPr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五、推荐、评审意见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7108"/>
      </w:tblGrid>
      <w:tr w:rsidR="00704DCD" w14:paraId="75E104D5" w14:textId="77777777" w:rsidTr="005F2E66">
        <w:trPr>
          <w:cantSplit/>
          <w:trHeight w:val="5066"/>
        </w:trPr>
        <w:tc>
          <w:tcPr>
            <w:tcW w:w="1820" w:type="dxa"/>
            <w:vAlign w:val="center"/>
          </w:tcPr>
          <w:p w14:paraId="44EFF57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学校教学（指导）委员会</w:t>
            </w:r>
          </w:p>
          <w:p w14:paraId="44A8A78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152FC2F5" w14:textId="77777777" w:rsidR="00704DCD" w:rsidRDefault="00704DCD" w:rsidP="005F2E66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14:paraId="6456ED78" w14:textId="77777777" w:rsidR="00704DCD" w:rsidRDefault="00704DCD" w:rsidP="005F2E66">
            <w:pPr>
              <w:wordWrap w:val="0"/>
              <w:spacing w:line="360" w:lineRule="auto"/>
              <w:ind w:right="252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主任（签字）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  <w:tr w:rsidR="00704DCD" w14:paraId="7EE0AB11" w14:textId="77777777" w:rsidTr="005F2E66">
        <w:trPr>
          <w:cantSplit/>
          <w:trHeight w:val="7185"/>
        </w:trPr>
        <w:tc>
          <w:tcPr>
            <w:tcW w:w="1820" w:type="dxa"/>
            <w:vAlign w:val="center"/>
          </w:tcPr>
          <w:p w14:paraId="5483635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学校推荐</w:t>
            </w:r>
          </w:p>
          <w:p w14:paraId="4F86626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717A2843" w14:textId="77777777" w:rsidR="00704DCD" w:rsidRDefault="00704DCD" w:rsidP="005F2E66">
            <w:pPr>
              <w:spacing w:line="360" w:lineRule="auto"/>
              <w:ind w:right="760"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76679589" w14:textId="77777777" w:rsidR="00704DCD" w:rsidRDefault="00704DCD" w:rsidP="005F2E66">
            <w:pPr>
              <w:spacing w:line="360" w:lineRule="auto"/>
              <w:ind w:right="2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</w:tbl>
    <w:p w14:paraId="0C0FA696" w14:textId="77777777" w:rsidR="00704DCD" w:rsidRDefault="00704DCD" w:rsidP="00704DCD">
      <w:pPr>
        <w:spacing w:beforeLines="50" w:before="156" w:line="360" w:lineRule="auto"/>
      </w:pPr>
    </w:p>
    <w:p w14:paraId="4F7D039B" w14:textId="77777777" w:rsidR="00F022F2" w:rsidRDefault="00F022F2"/>
    <w:sectPr w:rsidR="00F02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4D84F" w14:textId="77777777" w:rsidR="007D2C7B" w:rsidRDefault="007D2C7B">
      <w:r>
        <w:separator/>
      </w:r>
    </w:p>
  </w:endnote>
  <w:endnote w:type="continuationSeparator" w:id="0">
    <w:p w14:paraId="40F322A6" w14:textId="77777777" w:rsidR="007D2C7B" w:rsidRDefault="007D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8243" w14:textId="77777777" w:rsidR="0061357B" w:rsidRDefault="00704DC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10701FE8" w14:textId="77777777" w:rsidR="0061357B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9B87A" w14:textId="77777777" w:rsidR="0061357B" w:rsidRDefault="00704DC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28</w:t>
    </w:r>
    <w:r>
      <w:fldChar w:fldCharType="end"/>
    </w:r>
  </w:p>
  <w:p w14:paraId="13B6F72A" w14:textId="77777777" w:rsidR="0061357B" w:rsidRDefault="000000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1D229" w14:textId="77777777" w:rsidR="007D2C7B" w:rsidRDefault="007D2C7B">
      <w:r>
        <w:separator/>
      </w:r>
    </w:p>
  </w:footnote>
  <w:footnote w:type="continuationSeparator" w:id="0">
    <w:p w14:paraId="756043F8" w14:textId="77777777" w:rsidR="007D2C7B" w:rsidRDefault="007D2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DCD"/>
    <w:rsid w:val="00367849"/>
    <w:rsid w:val="00704DCD"/>
    <w:rsid w:val="007D2C7B"/>
    <w:rsid w:val="00960F3C"/>
    <w:rsid w:val="00E40A88"/>
    <w:rsid w:val="00E93D52"/>
    <w:rsid w:val="00EE5928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61E65"/>
  <w15:chartTrackingRefBased/>
  <w15:docId w15:val="{5E2EA6B0-BF91-4CE8-9C7A-565FEEF1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04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04DCD"/>
    <w:rPr>
      <w:sz w:val="18"/>
      <w:szCs w:val="18"/>
    </w:rPr>
  </w:style>
  <w:style w:type="character" w:styleId="a5">
    <w:name w:val="page number"/>
    <w:unhideWhenUsed/>
    <w:rsid w:val="00704DCD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任雯君</cp:lastModifiedBy>
  <cp:revision>4</cp:revision>
  <dcterms:created xsi:type="dcterms:W3CDTF">2021-09-17T09:50:00Z</dcterms:created>
  <dcterms:modified xsi:type="dcterms:W3CDTF">2022-11-26T04:36:00Z</dcterms:modified>
</cp:coreProperties>
</file>